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4DA87">
      <w:pPr>
        <w:pStyle w:val="15"/>
        <w:jc w:val="left"/>
        <w:rPr>
          <w:sz w:val="44"/>
          <w:szCs w:val="28"/>
        </w:rPr>
      </w:pPr>
      <w:r>
        <w:rPr>
          <w:sz w:val="44"/>
          <w:szCs w:val="28"/>
        </w:rPr>
        <w:t>《从白领到紫领:AI 时代的职场进化之路》</w:t>
      </w:r>
    </w:p>
    <w:p w14:paraId="47300F77">
      <w:pPr>
        <w:pStyle w:val="3"/>
      </w:pPr>
      <w:r>
        <w:t>课程背景</w:t>
      </w:r>
    </w:p>
    <w:p w14:paraId="6341611A">
      <w:r>
        <w:t>职场正在经历一场深刻的颜色革命。</w:t>
      </w:r>
    </w:p>
    <w:p w14:paraId="0719CB60">
      <w:r>
        <w:t>传统的"白领"概念正在被重新定义。过去,白领意味着坐在办公室、依靠专业知识和经验工作的职场人。但在 AI 时代,单纯的知识搬运、信息处理、流程执行等传统白领工作,正在被 AI 快速替代。</w:t>
      </w:r>
    </w:p>
    <w:p w14:paraId="0CE4FB17">
      <w:r>
        <w:t>一个新的职场群体正在崛起——</w:t>
      </w:r>
      <w:r>
        <w:rPr>
          <w:b/>
        </w:rPr>
        <w:t>"紫领"(Purple Collar)</w:t>
      </w:r>
      <w:r>
        <w:t>:他们既掌握专业知识(白领的优势),又懂得如何驾驭 AI 工具(蓝领的实操能力),将人的判断力与 AI 的计算力深度融合,创造出 1+1&gt;2 的价值。紫色,正是白色(脑力)与蓝色(技术工具)的混合。</w:t>
      </w:r>
    </w:p>
    <w:p w14:paraId="2145F3AA">
      <w:r>
        <w:t>数据显示:</w:t>
      </w:r>
    </w:p>
    <w:p w14:paraId="17175D1E">
      <w:pPr>
        <w:numPr>
          <w:ilvl w:val="0"/>
          <w:numId w:val="1"/>
        </w:numPr>
      </w:pPr>
      <w:r>
        <w:t>能熟练使用 AI 的职场人,工作效率提升 40-60%</w:t>
      </w:r>
    </w:p>
    <w:p w14:paraId="3F35991F">
      <w:pPr>
        <w:numPr>
          <w:ilvl w:val="0"/>
          <w:numId w:val="1"/>
        </w:numPr>
      </w:pPr>
      <w:r>
        <w:t>未来 5 年,50% 的白领岗位将被重构,而非简单消失</w:t>
      </w:r>
    </w:p>
    <w:p w14:paraId="4686B532">
      <w:pPr>
        <w:numPr>
          <w:ilvl w:val="0"/>
          <w:numId w:val="1"/>
        </w:numPr>
      </w:pPr>
      <w:r>
        <w:t>掌握"人机协同"能力的紫领人才,薪资溢价达 30-50%</w:t>
      </w:r>
    </w:p>
    <w:p w14:paraId="061AC8F9">
      <w:r>
        <w:t>**问题是:如何从传统白领转型为紫领?**这不是简单地学会使用几个 AI 工具,而是一场思维方式、工作习惯、能力结构的系统性升级。</w:t>
      </w:r>
    </w:p>
    <w:p w14:paraId="491BFEAB">
      <w:r>
        <w:t>本课程为白领职场人量身打造,从认知重构到能力培养,从工具掌握到价值创造,系统性地帮助学员完成"白领→紫领"的职业进化,在 AI 时代不仅不被淘汰,反而成为更有竞争力的职场精英。</w:t>
      </w:r>
    </w:p>
    <w:p w14:paraId="76F2B28F">
      <w:pPr>
        <w:pStyle w:val="3"/>
      </w:pPr>
      <w:r>
        <w:t>课程收获</w:t>
      </w:r>
    </w:p>
    <w:p w14:paraId="190A2438">
      <w:pPr>
        <w:numPr>
          <w:ilvl w:val="0"/>
          <w:numId w:val="2"/>
        </w:numPr>
      </w:pPr>
      <w:r>
        <w:rPr>
          <w:b/>
        </w:rPr>
        <w:t>建立紫领思维模式</w:t>
      </w:r>
      <w:r>
        <w:t>:理解"人机协同"的底层逻辑,明确自己在 AI 时代的价值定位,从"被 AI 替代的焦虑"转向"用 AI 赋能的自信"</w:t>
      </w:r>
    </w:p>
    <w:p w14:paraId="56387161">
      <w:pPr>
        <w:numPr>
          <w:ilvl w:val="0"/>
          <w:numId w:val="2"/>
        </w:numPr>
      </w:pPr>
      <w:r>
        <w:rPr>
          <w:b/>
        </w:rPr>
        <w:t>掌握五大核心能力</w:t>
      </w:r>
      <w:r>
        <w:t>:学会任务拆解、提示工程、质量把关、流程设计、持续学习五大紫领必备能力,建立系统性的人机协同工作方法</w:t>
      </w:r>
    </w:p>
    <w:p w14:paraId="353FDD76">
      <w:pPr>
        <w:numPr>
          <w:ilvl w:val="0"/>
          <w:numId w:val="2"/>
        </w:numPr>
      </w:pPr>
      <w:r>
        <w:rPr>
          <w:b/>
        </w:rPr>
        <w:t>制定个人转型路径</w:t>
      </w:r>
      <w:r>
        <w:t>:获得"白领→紫领"转型的阶段性路线图与实践工具包,输出个人 90 天能力提升计划</w:t>
      </w:r>
    </w:p>
    <w:p w14:paraId="001A36C5">
      <w:pPr>
        <w:pStyle w:val="3"/>
      </w:pPr>
      <w:r>
        <w:t xml:space="preserve">课程大纲(6 </w:t>
      </w:r>
      <w:r>
        <w:rPr>
          <w:rFonts w:hint="eastAsia"/>
          <w:lang w:val="en-US" w:eastAsia="zh-CN"/>
        </w:rPr>
        <w:t>-12</w:t>
      </w:r>
      <w:bookmarkStart w:id="0" w:name="_GoBack"/>
      <w:bookmarkEnd w:id="0"/>
      <w:r>
        <w:t>小时)</w:t>
      </w:r>
    </w:p>
    <w:p w14:paraId="1CB83B99">
      <w:pPr>
        <w:pStyle w:val="4"/>
        <w:rPr>
          <w:rFonts w:hint="eastAsia" w:eastAsia="微软雅黑"/>
          <w:lang w:val="en-US" w:eastAsia="zh-CN"/>
        </w:rPr>
      </w:pPr>
      <w:r>
        <w:rPr>
          <w:b/>
        </w:rPr>
        <w:t>模块一:颜色革命——职场正在发生什么</w:t>
      </w:r>
      <w:r>
        <w:rPr>
          <w:rFonts w:hint="eastAsia"/>
          <w:lang w:val="en-US" w:eastAsia="zh-CN"/>
        </w:rPr>
        <w:t xml:space="preserve"> </w:t>
      </w:r>
    </w:p>
    <w:p w14:paraId="7C636846">
      <w:r>
        <w:rPr>
          <w:b/>
        </w:rPr>
        <w:t>1.1 三个真实故事:白领的困境与紫领的崛起</w:t>
      </w:r>
    </w:p>
    <w:p w14:paraId="1E3FD9A1">
      <w:r>
        <w:rPr>
          <w:b/>
        </w:rPr>
        <w:t>故事 1:被替代的客户经理小李</w:t>
      </w:r>
    </w:p>
    <w:p w14:paraId="122600E5">
      <w:pPr>
        <w:numPr>
          <w:ilvl w:val="0"/>
          <w:numId w:val="3"/>
        </w:numPr>
      </w:pPr>
      <w:r>
        <w:t>背景:工作 5 年的银行客户经理,主要工作是接待客户、推荐产品</w:t>
      </w:r>
    </w:p>
    <w:p w14:paraId="08DB2599">
      <w:pPr>
        <w:numPr>
          <w:ilvl w:val="0"/>
          <w:numId w:val="3"/>
        </w:numPr>
      </w:pPr>
      <w:r>
        <w:t>冲击:银行上线 AI 智能推荐系统,能根据客户画像自动推荐最优产品</w:t>
      </w:r>
    </w:p>
    <w:p w14:paraId="4026DBB5">
      <w:pPr>
        <w:numPr>
          <w:ilvl w:val="0"/>
          <w:numId w:val="3"/>
        </w:numPr>
      </w:pPr>
      <w:r>
        <w:t>困境:小李的"专业知识"优势被 AI 取代,业绩下滑,陷入焦虑</w:t>
      </w:r>
    </w:p>
    <w:p w14:paraId="101D6116">
      <w:pPr>
        <w:numPr>
          <w:ilvl w:val="0"/>
          <w:numId w:val="3"/>
        </w:numPr>
      </w:pPr>
      <w:r>
        <w:t>现状:不知道自己还有什么价值</w:t>
      </w:r>
    </w:p>
    <w:p w14:paraId="350E4852">
      <w:r>
        <w:rPr>
          <w:b/>
        </w:rPr>
        <w:t>故事 2:转型成功的财务分析师小张</w:t>
      </w:r>
    </w:p>
    <w:p w14:paraId="5336916F">
      <w:pPr>
        <w:numPr>
          <w:ilvl w:val="0"/>
          <w:numId w:val="4"/>
        </w:numPr>
      </w:pPr>
      <w:r>
        <w:t>背景:传统财务分析师,每月花 3 天做财务报表分析</w:t>
      </w:r>
    </w:p>
    <w:p w14:paraId="16BD95FD">
      <w:pPr>
        <w:numPr>
          <w:ilvl w:val="0"/>
          <w:numId w:val="4"/>
        </w:numPr>
      </w:pPr>
      <w:r>
        <w:t>转变:学会用 AI 工具自动生成基础分析,将 3 天工作压缩到半天</w:t>
      </w:r>
    </w:p>
    <w:p w14:paraId="25AFE9F6">
      <w:pPr>
        <w:numPr>
          <w:ilvl w:val="0"/>
          <w:numId w:val="4"/>
        </w:numPr>
      </w:pPr>
      <w:r>
        <w:t>升级:节省下来的时间用于深度业务洞察、战略建议</w:t>
      </w:r>
    </w:p>
    <w:p w14:paraId="48E4587C">
      <w:pPr>
        <w:numPr>
          <w:ilvl w:val="0"/>
          <w:numId w:val="4"/>
        </w:numPr>
      </w:pPr>
      <w:r>
        <w:t>结果:从"报表制作者"升级为"业务决策顾问",薪资提升 40%</w:t>
      </w:r>
    </w:p>
    <w:p w14:paraId="4053F54E">
      <w:r>
        <w:rPr>
          <w:b/>
        </w:rPr>
        <w:t>故事 3:创造新价值的 HR 专员小王</w:t>
      </w:r>
    </w:p>
    <w:p w14:paraId="17D48396">
      <w:pPr>
        <w:numPr>
          <w:ilvl w:val="0"/>
          <w:numId w:val="5"/>
        </w:numPr>
      </w:pPr>
      <w:r>
        <w:t>背景:负责招聘的 HR,传统工作是筛选简历、安排面试</w:t>
      </w:r>
    </w:p>
    <w:p w14:paraId="79F06D6C">
      <w:pPr>
        <w:numPr>
          <w:ilvl w:val="0"/>
          <w:numId w:val="5"/>
        </w:numPr>
      </w:pPr>
      <w:r>
        <w:t>创新:用 AI 快速筛选简历,自己专注于候选人深度评估和雇主品牌建设</w:t>
      </w:r>
    </w:p>
    <w:p w14:paraId="4CA1AE44">
      <w:pPr>
        <w:numPr>
          <w:ilvl w:val="0"/>
          <w:numId w:val="5"/>
        </w:numPr>
      </w:pPr>
      <w:r>
        <w:t>延伸:开发出"AI+人工"的招聘流程,成为部门最佳实践</w:t>
      </w:r>
    </w:p>
    <w:p w14:paraId="5BFED8F0">
      <w:pPr>
        <w:numPr>
          <w:ilvl w:val="0"/>
          <w:numId w:val="5"/>
        </w:numPr>
      </w:pPr>
      <w:r>
        <w:t>成就:从执行者变为流程创新者,成为公司 HR 数字化转型负责人</w:t>
      </w:r>
    </w:p>
    <w:p w14:paraId="0CFC51F5">
      <w:r>
        <w:rPr>
          <w:b/>
        </w:rPr>
        <w:t>1.2 白领 vs 紫领:五个维度的对比</w:t>
      </w:r>
    </w:p>
    <w:tbl>
      <w:tblPr>
        <w:tblStyle w:val="23"/>
        <w:tblW w:w="0" w:type="auto"/>
        <w:tblInd w:w="0" w:type="dxa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2746"/>
        <w:gridCol w:w="4276"/>
      </w:tblGrid>
      <w:tr w14:paraId="6D15035D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476" w:type="dxa"/>
            <w:vAlign w:val="center"/>
          </w:tcPr>
          <w:p w14:paraId="5D6ABF47">
            <w:r>
              <w:t>维度</w:t>
            </w:r>
          </w:p>
        </w:tc>
        <w:tc>
          <w:tcPr>
            <w:tcW w:w="2746" w:type="dxa"/>
            <w:vAlign w:val="center"/>
          </w:tcPr>
          <w:p w14:paraId="612293A8">
            <w:r>
              <w:t>传统白领</w:t>
            </w:r>
          </w:p>
        </w:tc>
        <w:tc>
          <w:tcPr>
            <w:tcW w:w="4276" w:type="dxa"/>
            <w:vAlign w:val="center"/>
          </w:tcPr>
          <w:p w14:paraId="3AA525B2">
            <w:r>
              <w:t>紫领(Purple Collar)</w:t>
            </w:r>
          </w:p>
        </w:tc>
      </w:tr>
      <w:tr w14:paraId="7B4246ED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476" w:type="dxa"/>
            <w:vAlign w:val="center"/>
          </w:tcPr>
          <w:p w14:paraId="68DE730F">
            <w:r>
              <w:rPr>
                <w:b/>
              </w:rPr>
              <w:t>工作方式</w:t>
            </w:r>
          </w:p>
        </w:tc>
        <w:tc>
          <w:tcPr>
            <w:tcW w:w="2746" w:type="dxa"/>
            <w:vAlign w:val="center"/>
          </w:tcPr>
          <w:p w14:paraId="2D88F823">
            <w:r>
              <w:t>独立完成全流程</w:t>
            </w:r>
          </w:p>
        </w:tc>
        <w:tc>
          <w:tcPr>
            <w:tcW w:w="4276" w:type="dxa"/>
            <w:vAlign w:val="center"/>
          </w:tcPr>
          <w:p w14:paraId="06CFF60F">
            <w:r>
              <w:t>人机协同,各司其职</w:t>
            </w:r>
          </w:p>
        </w:tc>
      </w:tr>
      <w:tr w14:paraId="69C6A615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476" w:type="dxa"/>
            <w:vAlign w:val="center"/>
          </w:tcPr>
          <w:p w14:paraId="48778519">
            <w:r>
              <w:rPr>
                <w:b/>
              </w:rPr>
              <w:t>核心能力</w:t>
            </w:r>
          </w:p>
        </w:tc>
        <w:tc>
          <w:tcPr>
            <w:tcW w:w="2746" w:type="dxa"/>
            <w:vAlign w:val="center"/>
          </w:tcPr>
          <w:p w14:paraId="49DFE59C">
            <w:r>
              <w:t>专业知识+经验</w:t>
            </w:r>
          </w:p>
        </w:tc>
        <w:tc>
          <w:tcPr>
            <w:tcW w:w="4276" w:type="dxa"/>
            <w:vAlign w:val="center"/>
          </w:tcPr>
          <w:p w14:paraId="7C76AE6B">
            <w:r>
              <w:t>专业知识+AI 驾驭能力</w:t>
            </w:r>
          </w:p>
        </w:tc>
      </w:tr>
      <w:tr w14:paraId="12C4A87F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476" w:type="dxa"/>
            <w:vAlign w:val="center"/>
          </w:tcPr>
          <w:p w14:paraId="491E343C">
            <w:r>
              <w:rPr>
                <w:b/>
              </w:rPr>
              <w:t>价值创造</w:t>
            </w:r>
          </w:p>
        </w:tc>
        <w:tc>
          <w:tcPr>
            <w:tcW w:w="2746" w:type="dxa"/>
            <w:vAlign w:val="center"/>
          </w:tcPr>
          <w:p w14:paraId="358B9529">
            <w:r>
              <w:t>执行标准化任务</w:t>
            </w:r>
          </w:p>
        </w:tc>
        <w:tc>
          <w:tcPr>
            <w:tcW w:w="4276" w:type="dxa"/>
            <w:vAlign w:val="center"/>
          </w:tcPr>
          <w:p w14:paraId="57E519FF">
            <w:r>
              <w:t>处理复杂判断,创造战略价值</w:t>
            </w:r>
          </w:p>
        </w:tc>
      </w:tr>
      <w:tr w14:paraId="711FEBEC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476" w:type="dxa"/>
            <w:vAlign w:val="center"/>
          </w:tcPr>
          <w:p w14:paraId="266AFF22">
            <w:r>
              <w:rPr>
                <w:b/>
              </w:rPr>
              <w:t>学习模式</w:t>
            </w:r>
          </w:p>
        </w:tc>
        <w:tc>
          <w:tcPr>
            <w:tcW w:w="2746" w:type="dxa"/>
            <w:vAlign w:val="center"/>
          </w:tcPr>
          <w:p w14:paraId="16DCD54D">
            <w:r>
              <w:t>阶段性学习(证书、培训)</w:t>
            </w:r>
          </w:p>
        </w:tc>
        <w:tc>
          <w:tcPr>
            <w:tcW w:w="4276" w:type="dxa"/>
            <w:vAlign w:val="center"/>
          </w:tcPr>
          <w:p w14:paraId="2862E176">
            <w:r>
              <w:t>持续学习(与 AI 共同进化)</w:t>
            </w:r>
          </w:p>
        </w:tc>
      </w:tr>
      <w:tr w14:paraId="0BDAC62A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476" w:type="dxa"/>
            <w:vAlign w:val="center"/>
          </w:tcPr>
          <w:p w14:paraId="186AA9D6">
            <w:r>
              <w:rPr>
                <w:b/>
              </w:rPr>
              <w:t>竞争力来源</w:t>
            </w:r>
          </w:p>
        </w:tc>
        <w:tc>
          <w:tcPr>
            <w:tcW w:w="2746" w:type="dxa"/>
            <w:vAlign w:val="center"/>
          </w:tcPr>
          <w:p w14:paraId="57696F2D">
            <w:r>
              <w:t>不可替代性(基于稀缺知识)</w:t>
            </w:r>
          </w:p>
        </w:tc>
        <w:tc>
          <w:tcPr>
            <w:tcW w:w="4276" w:type="dxa"/>
            <w:vAlign w:val="center"/>
          </w:tcPr>
          <w:p w14:paraId="4E3B21E1">
            <w:r>
              <w:t>不可替代性(基于独特判断)</w:t>
            </w:r>
          </w:p>
        </w:tc>
      </w:tr>
    </w:tbl>
    <w:p w14:paraId="3794DE5D"/>
    <w:p w14:paraId="65C2D4D7">
      <w:r>
        <w:rPr>
          <w:b/>
        </w:rPr>
        <w:t>1.3 紫领的三大特征</w:t>
      </w:r>
    </w:p>
    <w:p w14:paraId="3841BD41">
      <w:r>
        <w:rPr>
          <w:b/>
        </w:rPr>
        <w:t>特征 1:双重能力(Hybrid Skills)</w:t>
      </w:r>
    </w:p>
    <w:p w14:paraId="1F23690E">
      <w:pPr>
        <w:numPr>
          <w:ilvl w:val="0"/>
          <w:numId w:val="6"/>
        </w:numPr>
      </w:pPr>
      <w:r>
        <w:t>专业深度:在某个领域有深厚积累(财务、法律、营销等)</w:t>
      </w:r>
    </w:p>
    <w:p w14:paraId="5043693E">
      <w:pPr>
        <w:numPr>
          <w:ilvl w:val="0"/>
          <w:numId w:val="6"/>
        </w:numPr>
      </w:pPr>
      <w:r>
        <w:t>技术宽度:懂得如何使用 AI 工具放大专业能力</w:t>
      </w:r>
    </w:p>
    <w:p w14:paraId="6556D4B8">
      <w:pPr>
        <w:numPr>
          <w:ilvl w:val="0"/>
          <w:numId w:val="6"/>
        </w:numPr>
      </w:pPr>
      <w:r>
        <w:t>类比:紫领就像"会开挖掘机的工程师"</w:t>
      </w:r>
    </w:p>
    <w:p w14:paraId="62B0F2AA">
      <w:r>
        <w:rPr>
          <w:b/>
        </w:rPr>
        <w:t>特征 2:角色升级(Role Evolution)</w:t>
      </w:r>
    </w:p>
    <w:p w14:paraId="4D70743F">
      <w:pPr>
        <w:numPr>
          <w:ilvl w:val="0"/>
          <w:numId w:val="7"/>
        </w:numPr>
      </w:pPr>
      <w:r>
        <w:t>不再是:"执行者"(按流程做事)</w:t>
      </w:r>
    </w:p>
    <w:p w14:paraId="7C8C4E1B">
      <w:pPr>
        <w:numPr>
          <w:ilvl w:val="0"/>
          <w:numId w:val="7"/>
        </w:numPr>
      </w:pPr>
      <w:r>
        <w:t>而是:"编排者"(设计人机协同流程)、"把关者"(审核 AI 输出)、"创新者"(发现 AI 新用法)</w:t>
      </w:r>
    </w:p>
    <w:p w14:paraId="66332DB7">
      <w:r>
        <w:rPr>
          <w:b/>
        </w:rPr>
        <w:t>特征 3:价值跃迁(Value Leap)</w:t>
      </w:r>
    </w:p>
    <w:p w14:paraId="053E281E">
      <w:pPr>
        <w:numPr>
          <w:ilvl w:val="0"/>
          <w:numId w:val="8"/>
        </w:numPr>
      </w:pPr>
      <w:r>
        <w:t>传统白领:价值 = 工作时间 × 专业能力</w:t>
      </w:r>
    </w:p>
    <w:p w14:paraId="1DEFAB21">
      <w:pPr>
        <w:numPr>
          <w:ilvl w:val="0"/>
          <w:numId w:val="8"/>
        </w:numPr>
      </w:pPr>
      <w:r>
        <w:t>紫领:价值 = 专业判断力 × AI 放大效应</w:t>
      </w:r>
    </w:p>
    <w:p w14:paraId="71DCB202">
      <w:pPr>
        <w:numPr>
          <w:ilvl w:val="0"/>
          <w:numId w:val="8"/>
        </w:numPr>
      </w:pPr>
      <w:r>
        <w:t>结果:同样时间,创造 3-5 倍价值</w:t>
      </w:r>
    </w:p>
    <w:p w14:paraId="057FE369">
      <w:r>
        <w:rPr>
          <w:b/>
        </w:rPr>
        <w:t>1.4 为什么必须转型:三个不可逆的趋势</w:t>
      </w:r>
    </w:p>
    <w:p w14:paraId="17098577">
      <w:r>
        <w:rPr>
          <w:b/>
        </w:rPr>
        <w:t>趋势 1:AI 正在"吃掉"白领的基础工作</w:t>
      </w:r>
    </w:p>
    <w:p w14:paraId="1001771E">
      <w:pPr>
        <w:numPr>
          <w:ilvl w:val="0"/>
          <w:numId w:val="9"/>
        </w:numPr>
      </w:pPr>
      <w:r>
        <w:t>数据录入 → RPA 自动化</w:t>
      </w:r>
    </w:p>
    <w:p w14:paraId="275C2666">
      <w:pPr>
        <w:numPr>
          <w:ilvl w:val="0"/>
          <w:numId w:val="9"/>
        </w:numPr>
      </w:pPr>
      <w:r>
        <w:t>报表制作 → AI 一键生成</w:t>
      </w:r>
    </w:p>
    <w:p w14:paraId="184D7DA6">
      <w:pPr>
        <w:numPr>
          <w:ilvl w:val="0"/>
          <w:numId w:val="9"/>
        </w:numPr>
      </w:pPr>
      <w:r>
        <w:t>邮件回复 → AI 智能客服</w:t>
      </w:r>
    </w:p>
    <w:p w14:paraId="71B039EA">
      <w:pPr>
        <w:numPr>
          <w:ilvl w:val="0"/>
          <w:numId w:val="9"/>
        </w:numPr>
      </w:pPr>
      <w:r>
        <w:t>信息检索 → AI 秒级汇总</w:t>
      </w:r>
    </w:p>
    <w:p w14:paraId="30143A94">
      <w:pPr>
        <w:numPr>
          <w:ilvl w:val="0"/>
          <w:numId w:val="9"/>
        </w:numPr>
      </w:pPr>
      <w:r>
        <w:t>这些曾经是白领的"本职工作",现在是 AI 的基本功能</w:t>
      </w:r>
    </w:p>
    <w:p w14:paraId="55A08F0C">
      <w:r>
        <w:rPr>
          <w:b/>
        </w:rPr>
        <w:t>趋势 2:企业需要的是"效率倍增者"而非"任务执行者"</w:t>
      </w:r>
    </w:p>
    <w:p w14:paraId="15D493F6">
      <w:pPr>
        <w:numPr>
          <w:ilvl w:val="0"/>
          <w:numId w:val="10"/>
        </w:numPr>
      </w:pPr>
      <w:r>
        <w:t>企业在降本增效压力下,更愿意投资给能用 AI 创造高价值的人</w:t>
      </w:r>
    </w:p>
    <w:p w14:paraId="5BDD885E">
      <w:pPr>
        <w:numPr>
          <w:ilvl w:val="0"/>
          <w:numId w:val="10"/>
        </w:numPr>
      </w:pPr>
      <w:r>
        <w:t>案例:某咨询公司,会用 AI 的顾问人均产值是传统顾问的 2.5 倍</w:t>
      </w:r>
    </w:p>
    <w:p w14:paraId="6771BD61">
      <w:r>
        <w:rPr>
          <w:b/>
        </w:rPr>
        <w:t>趋势 3:薪资分化已经开始</w:t>
      </w:r>
    </w:p>
    <w:p w14:paraId="364A7E35">
      <w:pPr>
        <w:numPr>
          <w:ilvl w:val="0"/>
          <w:numId w:val="11"/>
        </w:numPr>
      </w:pPr>
      <w:r>
        <w:t>会用 AI 的职场人 vs 不会用的职场人,薪资差距正在拉大</w:t>
      </w:r>
    </w:p>
    <w:p w14:paraId="733620FB">
      <w:pPr>
        <w:numPr>
          <w:ilvl w:val="0"/>
          <w:numId w:val="11"/>
        </w:numPr>
      </w:pPr>
      <w:r>
        <w:t>未来不是"人 vs AI",而是"会用 AI 的人 vs 不会用 AI 的人"</w:t>
      </w:r>
    </w:p>
    <w:p w14:paraId="3E23AFC6">
      <w:r>
        <w:rPr>
          <w:b/>
        </w:rPr>
        <w:t>1.5 互动测评:你离紫领有多远?</w:t>
      </w:r>
    </w:p>
    <w:p w14:paraId="3D348E6A">
      <w:pPr>
        <w:numPr>
          <w:ilvl w:val="0"/>
          <w:numId w:val="12"/>
        </w:numPr>
      </w:pPr>
      <w:r>
        <w:t>工具:紫领能力自评表(20 题)</w:t>
      </w:r>
    </w:p>
    <w:p w14:paraId="4F5A4EDE">
      <w:pPr>
        <w:numPr>
          <w:ilvl w:val="0"/>
          <w:numId w:val="12"/>
        </w:numPr>
      </w:pPr>
      <w:r>
        <w:t>维度:AI 认知、工具使用、协同能力、创新思维、学习力</w:t>
      </w:r>
    </w:p>
    <w:p w14:paraId="6D99A7B5">
      <w:pPr>
        <w:numPr>
          <w:ilvl w:val="0"/>
          <w:numId w:val="12"/>
        </w:numPr>
      </w:pPr>
      <w:r>
        <w:t>输出:识别自己当前的位置与差距</w:t>
      </w:r>
    </w:p>
    <w:p w14:paraId="4F6106DA">
      <w:pPr>
        <w:pStyle w:val="4"/>
      </w:pPr>
      <w:r>
        <w:rPr>
          <w:b/>
        </w:rPr>
        <w:t>模块二:思维重构——从"被替代焦虑"到"协同赋能"</w:t>
      </w:r>
    </w:p>
    <w:p w14:paraId="7FF24DE6">
      <w:r>
        <w:rPr>
          <w:b/>
        </w:rPr>
        <w:t>2.1 破除三大认知误区</w:t>
      </w:r>
    </w:p>
    <w:p w14:paraId="61C653F2">
      <w:r>
        <w:rPr>
          <w:b/>
        </w:rPr>
        <w:t>误区 1:"我的工作太复杂,AI 做不了"</w:t>
      </w:r>
    </w:p>
    <w:p w14:paraId="2CA36785">
      <w:pPr>
        <w:numPr>
          <w:ilvl w:val="0"/>
          <w:numId w:val="13"/>
        </w:numPr>
      </w:pPr>
      <w:r>
        <w:t>真相:AI 不是要"完全替代你",而是"替代你工作中的一部分"</w:t>
      </w:r>
    </w:p>
    <w:p w14:paraId="2D74D7D9">
      <w:pPr>
        <w:numPr>
          <w:ilvl w:val="0"/>
          <w:numId w:val="13"/>
        </w:numPr>
      </w:pPr>
      <w:r>
        <w:t>案例:律师的工作</w:t>
      </w:r>
    </w:p>
    <w:p w14:paraId="25878830">
      <w:pPr>
        <w:numPr>
          <w:ilvl w:val="1"/>
          <w:numId w:val="13"/>
        </w:numPr>
      </w:pPr>
      <w:r>
        <w:t>AI 可以做:合同审查、案例检索、文书起草</w:t>
      </w:r>
    </w:p>
    <w:p w14:paraId="18089CBF">
      <w:pPr>
        <w:numPr>
          <w:ilvl w:val="1"/>
          <w:numId w:val="13"/>
        </w:numPr>
      </w:pPr>
      <w:r>
        <w:t>AI 做不了:复杂案件策略、客户关系维护、法庭辩论</w:t>
      </w:r>
    </w:p>
    <w:p w14:paraId="0F2D13A4">
      <w:pPr>
        <w:numPr>
          <w:ilvl w:val="1"/>
          <w:numId w:val="13"/>
        </w:numPr>
      </w:pPr>
      <w:r>
        <w:t>结果:律师不会消失,但工作内容被重构</w:t>
      </w:r>
    </w:p>
    <w:p w14:paraId="0627D636">
      <w:r>
        <w:rPr>
          <w:b/>
        </w:rPr>
        <w:t>误区 2:"学 AI 工具是技术部门的事,跟我无关"</w:t>
      </w:r>
    </w:p>
    <w:p w14:paraId="02576589">
      <w:pPr>
        <w:numPr>
          <w:ilvl w:val="0"/>
          <w:numId w:val="14"/>
        </w:numPr>
      </w:pPr>
      <w:r>
        <w:t>真相:AI 是新时代的"职场通用语言",就像当年的 Office 办公软件</w:t>
      </w:r>
    </w:p>
    <w:p w14:paraId="76EFDDC8">
      <w:pPr>
        <w:numPr>
          <w:ilvl w:val="0"/>
          <w:numId w:val="14"/>
        </w:numPr>
      </w:pPr>
      <w:r>
        <w:t>类比:</w:t>
      </w:r>
    </w:p>
    <w:p w14:paraId="35833399">
      <w:pPr>
        <w:numPr>
          <w:ilvl w:val="1"/>
          <w:numId w:val="14"/>
        </w:numPr>
      </w:pPr>
      <w:r>
        <w:t>20 年前:"我不需要学 Excel,有财务部门"→ 今天:不会 Excel 的职场人很难生存</w:t>
      </w:r>
    </w:p>
    <w:p w14:paraId="5C4F816B">
      <w:pPr>
        <w:numPr>
          <w:ilvl w:val="1"/>
          <w:numId w:val="14"/>
        </w:numPr>
      </w:pPr>
      <w:r>
        <w:t>现在:"我不需要学 AI,有 IT 部门"→ 5 年后:不会 AI 的职场人将失去竞争力</w:t>
      </w:r>
    </w:p>
    <w:p w14:paraId="5EE1B3E6">
      <w:r>
        <w:rPr>
          <w:b/>
        </w:rPr>
        <w:t>误区 3:"AI 会让我失业"</w:t>
      </w:r>
    </w:p>
    <w:p w14:paraId="284246B1">
      <w:pPr>
        <w:numPr>
          <w:ilvl w:val="0"/>
          <w:numId w:val="15"/>
        </w:numPr>
      </w:pPr>
      <w:r>
        <w:t>真相:AI 不会让你失业,但"会用 AI 的人"会让"不会用 AI 的你"失业</w:t>
      </w:r>
    </w:p>
    <w:p w14:paraId="47DA73AA">
      <w:pPr>
        <w:numPr>
          <w:ilvl w:val="0"/>
          <w:numId w:val="15"/>
        </w:numPr>
      </w:pPr>
      <w:r>
        <w:t>数据:麦肯锡研究显示,AI 导致的岗位替代率只有 5%,但会重构 60% 的岗位</w:t>
      </w:r>
    </w:p>
    <w:p w14:paraId="5B977251">
      <w:pPr>
        <w:numPr>
          <w:ilvl w:val="0"/>
          <w:numId w:val="15"/>
        </w:numPr>
      </w:pPr>
      <w:r>
        <w:t>关键:不是失业,而是转型</w:t>
      </w:r>
    </w:p>
    <w:p w14:paraId="3B1598FE">
      <w:r>
        <w:rPr>
          <w:b/>
        </w:rPr>
        <w:t>2.2 建立紫领的三层思维模式</w:t>
      </w:r>
    </w:p>
    <w:p w14:paraId="55AC8B3B">
      <w:r>
        <w:rPr>
          <w:b/>
        </w:rPr>
        <w:t>第一层:任务分解思维(What Can AI Do?)</w:t>
      </w:r>
    </w:p>
    <w:p w14:paraId="79BD251D">
      <w:r>
        <w:rPr>
          <w:b/>
        </w:rPr>
        <w:t>核心:学会将工作拆解为"AI 能做的"+"人必须做的"</w:t>
      </w:r>
    </w:p>
    <w:p w14:paraId="0BD5C4F6">
      <w:r>
        <w:t>示例:市场部撰写产品推广文案</w:t>
      </w:r>
    </w:p>
    <w:p w14:paraId="58C17355">
      <w:r>
        <mc:AlternateContent>
          <mc:Choice Requires="wps">
            <w:drawing>
              <wp:inline distT="0" distB="0" distL="0" distR="0">
                <wp:extent cx="5278120" cy="5278120"/>
                <wp:effectExtent l="0" t="0" r="0" b="0"/>
                <wp:docPr id="2" name="文本框 m3ai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8120" cy="527812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 w="1">
                          <a:solidFill>
                            <a:srgbClr val="000000">
                              <a:alpha val="10000"/>
                            </a:srgbClr>
                          </a:solidFill>
                        </a:ln>
                      </wps:spPr>
                      <wps:txbx>
                        <w:txbxContent>
                          <w:p w14:paraId="288F6A52">
                            <w:r>
                              <w:t>传统白领做法:</w:t>
                            </w:r>
                          </w:p>
                          <w:p w14:paraId="45ED95E0">
                            <w:r>
                              <w:t>├─ 自己花 2 小时构思</w:t>
                            </w:r>
                          </w:p>
                          <w:p w14:paraId="26571DE2">
                            <w:r>
                              <w:t>├─ 自己花 3 小时撰写</w:t>
                            </w:r>
                          </w:p>
                          <w:p w14:paraId="77E3A5F6">
                            <w:r>
                              <w:t>├─ 自己花 1 小时修改</w:t>
                            </w:r>
                          </w:p>
                          <w:p w14:paraId="5F5F1FB3">
                            <w:r>
                              <w:t>└─ 总计:6 小时</w:t>
                            </w:r>
                          </w:p>
                          <w:p w14:paraId="21D9E32B"/>
                          <w:p w14:paraId="609F5274">
                            <w:r>
                              <w:t>紫领做法:</w:t>
                            </w:r>
                          </w:p>
                          <w:p w14:paraId="2F4EBBF9">
                            <w:r>
                              <w:t>├─ 用 AI 生成 10 个创意方向(10 分钟)</w:t>
                            </w:r>
                          </w:p>
                          <w:p w14:paraId="6EE3D5DA">
                            <w:r>
                              <w:t>├─ 人工筛选最优方向(20 分钟)</w:t>
                            </w:r>
                          </w:p>
                          <w:p w14:paraId="5726B796">
                            <w:r>
                              <w:t>├─ 用 AI 生成初稿(5 分钟)</w:t>
                            </w:r>
                          </w:p>
                          <w:p w14:paraId="01FF553C">
                            <w:r>
                              <w:t>├─ 人工优化调整(1 小时)</w:t>
                            </w:r>
                          </w:p>
                          <w:p w14:paraId="49AC28A3">
                            <w:r>
                              <w:t>└─ 总计:1.5 小时,且质量更高</w:t>
                            </w:r>
                          </w:p>
                          <w:p w14:paraId="7942ACF8"/>
                        </w:txbxContent>
                      </wps:txbx>
                      <wps:bodyPr rot="0" spcFirstLastPara="0" vertOverflow="overflow" horzOverflow="overflow" vert="horz" wrap="square" lIns="400050" tIns="114300" rIns="114300" bIns="11430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m3ai66" o:spid="_x0000_s1026" o:spt="202" type="#_x0000_t202" style="height:415.6pt;width:415.6pt;" fillcolor="#FAFAFA" filled="t" stroked="t" coordsize="21600,21600" o:gfxdata="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MtRIdXSAAAA&#10;BQEAAA8AAAAAAAAAAQAgAAAAIgAAAGRycy9kb3ducmV2LnhtbFBLAQIUABQAAAAIAIdO4kATIoCi&#10;XAIAAOAEAAAOAAAAAAAAAAEAIAAAACEBAABkcnMvZTJvRG9jLnhtbFBLBQYAAAAABgAGAFkBAADv&#10;BQAAAAA=&#10;">
                <v:fill on="t" focussize="0,0"/>
                <v:stroke weight="7.8740157480315e-5pt" color="#000000" opacity="6553f" joinstyle="round"/>
                <v:imagedata o:title=""/>
                <o:lock v:ext="edit" aspectratio="f"/>
                <v:textbox inset="11.1125mm,3.175mm,3.175mm,3.175mm" style="mso-fit-shape-to-text:t;">
                  <w:txbxContent>
                    <w:p w14:paraId="288F6A52">
                      <w:r>
                        <w:t>传统白领做法:</w:t>
                      </w:r>
                    </w:p>
                    <w:p w14:paraId="45ED95E0">
                      <w:r>
                        <w:t>├─ 自己花 2 小时构思</w:t>
                      </w:r>
                    </w:p>
                    <w:p w14:paraId="26571DE2">
                      <w:r>
                        <w:t>├─ 自己花 3 小时撰写</w:t>
                      </w:r>
                    </w:p>
                    <w:p w14:paraId="77E3A5F6">
                      <w:r>
                        <w:t>├─ 自己花 1 小时修改</w:t>
                      </w:r>
                    </w:p>
                    <w:p w14:paraId="5F5F1FB3">
                      <w:r>
                        <w:t>└─ 总计:6 小时</w:t>
                      </w:r>
                    </w:p>
                    <w:p w14:paraId="21D9E32B"/>
                    <w:p w14:paraId="609F5274">
                      <w:r>
                        <w:t>紫领做法:</w:t>
                      </w:r>
                    </w:p>
                    <w:p w14:paraId="2F4EBBF9">
                      <w:r>
                        <w:t>├─ 用 AI 生成 10 个创意方向(10 分钟)</w:t>
                      </w:r>
                    </w:p>
                    <w:p w14:paraId="6EE3D5DA">
                      <w:r>
                        <w:t>├─ 人工筛选最优方向(20 分钟)</w:t>
                      </w:r>
                    </w:p>
                    <w:p w14:paraId="5726B796">
                      <w:r>
                        <w:t>├─ 用 AI 生成初稿(5 分钟)</w:t>
                      </w:r>
                    </w:p>
                    <w:p w14:paraId="01FF553C">
                      <w:r>
                        <w:t>├─ 人工优化调整(1 小时)</w:t>
                      </w:r>
                    </w:p>
                    <w:p w14:paraId="49AC28A3">
                      <w:r>
                        <w:t>└─ 总计:1.5 小时,且质量更高</w:t>
                      </w:r>
                    </w:p>
                    <w:p w14:paraId="7942ACF8"/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73AAFFE8">
      <w:r>
        <w:rPr>
          <w:b/>
        </w:rPr>
        <w:t>拆解原则:</w:t>
      </w:r>
    </w:p>
    <w:p w14:paraId="13F67FAD">
      <w:pPr>
        <w:numPr>
          <w:ilvl w:val="0"/>
          <w:numId w:val="16"/>
        </w:numPr>
      </w:pPr>
      <w:r>
        <w:t>AI 擅长:信息搜集、内容生成、数据分析、格式转换</w:t>
      </w:r>
    </w:p>
    <w:p w14:paraId="1D71894F">
      <w:pPr>
        <w:numPr>
          <w:ilvl w:val="0"/>
          <w:numId w:val="16"/>
        </w:numPr>
      </w:pPr>
      <w:r>
        <w:t>人擅长:战略判断、创意突破、情感共鸣、复杂决策</w:t>
      </w:r>
    </w:p>
    <w:p w14:paraId="6D24C3D3">
      <w:pPr>
        <w:numPr>
          <w:ilvl w:val="0"/>
          <w:numId w:val="16"/>
        </w:numPr>
      </w:pPr>
      <w:r>
        <w:t>协同:AI 打基础,人做增值</w:t>
      </w:r>
    </w:p>
    <w:p w14:paraId="1228B26D">
      <w:r>
        <w:rPr>
          <w:b/>
        </w:rPr>
        <w:t>第二层:流程设计思维(How to Collaborate?)</w:t>
      </w:r>
    </w:p>
    <w:p w14:paraId="513E4C32">
      <w:r>
        <w:rPr>
          <w:b/>
        </w:rPr>
        <w:t>核心:设计"人→AI→人"的工作流</w:t>
      </w:r>
    </w:p>
    <w:p w14:paraId="492F8A09">
      <w:r>
        <w:t>传统流程 vs 人机协同流程:</w:t>
      </w:r>
    </w:p>
    <w:p w14:paraId="5EB70E63">
      <w:r>
        <mc:AlternateContent>
          <mc:Choice Requires="wps">
            <w:drawing>
              <wp:inline distT="0" distB="0" distL="0" distR="0">
                <wp:extent cx="5278120" cy="5278120"/>
                <wp:effectExtent l="0" t="0" r="0" b="0"/>
                <wp:docPr id="4" name="文本框 zr87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8120" cy="527812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 w="1">
                          <a:solidFill>
                            <a:srgbClr val="000000">
                              <a:alpha val="10000"/>
                            </a:srgbClr>
                          </a:solidFill>
                        </a:ln>
                      </wps:spPr>
                      <wps:txbx>
                        <w:txbxContent>
                          <w:p w14:paraId="6A5F78E8">
                            <w:r>
                              <w:t>传统:人 → 人 → 人(全人工)</w:t>
                            </w:r>
                          </w:p>
                          <w:p w14:paraId="460546B4">
                            <w:r>
                              <w:t>问题:效率低,容易出错</w:t>
                            </w:r>
                          </w:p>
                          <w:p w14:paraId="6DB06086"/>
                          <w:p w14:paraId="7108860A">
                            <w:r>
                              <w:t>紫领:人(判断) → AI(执行) → 人(审核) → AI(优化) → 人(决策)</w:t>
                            </w:r>
                          </w:p>
                          <w:p w14:paraId="6D7EFC62">
                            <w:r>
                              <w:t>优势:效率高,质量可控</w:t>
                            </w:r>
                          </w:p>
                          <w:p w14:paraId="6C1F372D"/>
                        </w:txbxContent>
                      </wps:txbx>
                      <wps:bodyPr rot="0" spcFirstLastPara="0" vertOverflow="overflow" horzOverflow="overflow" vert="horz" wrap="square" lIns="400050" tIns="114300" rIns="114300" bIns="11430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zr87t3" o:spid="_x0000_s1026" o:spt="202" type="#_x0000_t202" style="height:415.6pt;width:415.6pt;" fillcolor="#FAFAFA" filled="t" stroked="t" coordsize="21600,21600" o:gfxdata="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LUSHV0gAA&#10;AAUBAAAPAAAAAAAAAAEAIAAAACIAAABkcnMvZG93bnJldi54bWxQSwECFAAUAAAACACHTuJAwkSk&#10;tV0CAADgBAAADgAAAAAAAAABACAAAAAhAQAAZHJzL2Uyb0RvYy54bWxQSwUGAAAAAAYABgBZAQAA&#10;8AUAAAAA&#10;">
                <v:fill on="t" focussize="0,0"/>
                <v:stroke weight="7.8740157480315e-5pt" color="#000000" opacity="6553f" joinstyle="round"/>
                <v:imagedata o:title=""/>
                <o:lock v:ext="edit" aspectratio="f"/>
                <v:textbox inset="11.1125mm,3.175mm,3.175mm,3.175mm" style="mso-fit-shape-to-text:t;">
                  <w:txbxContent>
                    <w:p w14:paraId="6A5F78E8">
                      <w:r>
                        <w:t>传统:人 → 人 → 人(全人工)</w:t>
                      </w:r>
                    </w:p>
                    <w:p w14:paraId="460546B4">
                      <w:r>
                        <w:t>问题:效率低,容易出错</w:t>
                      </w:r>
                    </w:p>
                    <w:p w14:paraId="6DB06086"/>
                    <w:p w14:paraId="7108860A">
                      <w:r>
                        <w:t>紫领:人(判断) → AI(执行) → 人(审核) → AI(优化) → 人(决策)</w:t>
                      </w:r>
                    </w:p>
                    <w:p w14:paraId="6D7EFC62">
                      <w:r>
                        <w:t>优势:效率高,质量可控</w:t>
                      </w:r>
                    </w:p>
                    <w:p w14:paraId="6C1F372D"/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51AEC3FD">
      <w:r>
        <w:rPr>
          <w:b/>
        </w:rPr>
        <w:t>设计要点:</w:t>
      </w:r>
    </w:p>
    <w:p w14:paraId="730B4134">
      <w:pPr>
        <w:numPr>
          <w:ilvl w:val="0"/>
          <w:numId w:val="17"/>
        </w:numPr>
      </w:pPr>
      <w:r>
        <w:t>明确节点:哪个环节 AI 介入?</w:t>
      </w:r>
    </w:p>
    <w:p w14:paraId="203A65B6">
      <w:pPr>
        <w:numPr>
          <w:ilvl w:val="0"/>
          <w:numId w:val="17"/>
        </w:numPr>
      </w:pPr>
      <w:r>
        <w:t>明确输入:给 AI 什么信息?</w:t>
      </w:r>
    </w:p>
    <w:p w14:paraId="2F5A73E1">
      <w:pPr>
        <w:numPr>
          <w:ilvl w:val="0"/>
          <w:numId w:val="17"/>
        </w:numPr>
      </w:pPr>
      <w:r>
        <w:t>明确输出:AI 产出什么?</w:t>
      </w:r>
    </w:p>
    <w:p w14:paraId="65840E18">
      <w:pPr>
        <w:numPr>
          <w:ilvl w:val="0"/>
          <w:numId w:val="17"/>
        </w:numPr>
      </w:pPr>
      <w:r>
        <w:t>明确把关:人如何审核 AI 结果?</w:t>
      </w:r>
    </w:p>
    <w:p w14:paraId="68B3F495">
      <w:r>
        <w:rPr>
          <w:b/>
        </w:rPr>
        <w:t>第三层:价值创造思维(Where Is My Value?)</w:t>
      </w:r>
    </w:p>
    <w:p w14:paraId="6C4B1225">
      <w:r>
        <w:rPr>
          <w:b/>
        </w:rPr>
        <w:t>核心:从"我能做什么"转向"我能创造什么价值"</w:t>
      </w:r>
    </w:p>
    <w:p w14:paraId="7A0EDD41">
      <w:r>
        <mc:AlternateContent>
          <mc:Choice Requires="wps">
            <w:drawing>
              <wp:inline distT="0" distB="0" distL="0" distR="0">
                <wp:extent cx="5278120" cy="5278120"/>
                <wp:effectExtent l="0" t="0" r="0" b="0"/>
                <wp:docPr id="6" name="文本框 xinam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8120" cy="527812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 w="1">
                          <a:solidFill>
                            <a:srgbClr val="000000">
                              <a:alpha val="10000"/>
                            </a:srgbClr>
                          </a:solidFill>
                        </a:ln>
                      </wps:spPr>
                      <wps:txbx>
                        <w:txbxContent>
                          <w:p w14:paraId="575386CC">
                            <w:r>
                              <w:t>传统白领思维:</w:t>
                            </w:r>
                          </w:p>
                          <w:p w14:paraId="300BF6B1">
                            <w:r>
                              <w:t>我的价值 = 我掌握的专业技能</w:t>
                            </w:r>
                          </w:p>
                          <w:p w14:paraId="51DC3EB7"/>
                          <w:p w14:paraId="0D3F682E">
                            <w:r>
                              <w:t>紫领思维:</w:t>
                            </w:r>
                          </w:p>
                          <w:p w14:paraId="719FE0A8">
                            <w:r>
                              <w:t>我的价值 = 我的判断力 × AI 的执行力 × 我创造的业务影响</w:t>
                            </w:r>
                          </w:p>
                          <w:p w14:paraId="125C4D78"/>
                        </w:txbxContent>
                      </wps:txbx>
                      <wps:bodyPr rot="0" spcFirstLastPara="0" vertOverflow="overflow" horzOverflow="overflow" vert="horz" wrap="square" lIns="400050" tIns="114300" rIns="114300" bIns="11430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xinamn" o:spid="_x0000_s1026" o:spt="202" type="#_x0000_t202" style="height:415.6pt;width:415.6pt;" fillcolor="#FAFAFA" filled="t" stroked="t" coordsize="21600,21600" o:gfxdata="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LUSHV0gAAAAUB&#10;AAAPAAAAAAAAAAEAIAAAACIAAABkcnMvZG93bnJldi54bWxQSwECFAAUAAAACACHTuJAiZoMRVoC&#10;AADgBAAADgAAAAAAAAABACAAAAAhAQAAZHJzL2Uyb0RvYy54bWxQSwUGAAAAAAYABgBZAQAA7QUA&#10;AAAA&#10;">
                <v:fill on="t" focussize="0,0"/>
                <v:stroke weight="7.8740157480315e-5pt" color="#000000" opacity="6553f" joinstyle="round"/>
                <v:imagedata o:title=""/>
                <o:lock v:ext="edit" aspectratio="f"/>
                <v:textbox inset="11.1125mm,3.175mm,3.175mm,3.175mm" style="mso-fit-shape-to-text:t;">
                  <w:txbxContent>
                    <w:p w14:paraId="575386CC">
                      <w:r>
                        <w:t>传统白领思维:</w:t>
                      </w:r>
                    </w:p>
                    <w:p w14:paraId="300BF6B1">
                      <w:r>
                        <w:t>我的价值 = 我掌握的专业技能</w:t>
                      </w:r>
                    </w:p>
                    <w:p w14:paraId="51DC3EB7"/>
                    <w:p w14:paraId="0D3F682E">
                      <w:r>
                        <w:t>紫领思维:</w:t>
                      </w:r>
                    </w:p>
                    <w:p w14:paraId="719FE0A8">
                      <w:r>
                        <w:t>我的价值 = 我的判断力 × AI 的执行力 × 我创造的业务影响</w:t>
                      </w:r>
                    </w:p>
                    <w:p w14:paraId="125C4D78"/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31E46708">
      <w:r>
        <w:rPr>
          <w:b/>
        </w:rPr>
        <w:t>价值重新定位:</w:t>
      </w:r>
    </w:p>
    <w:tbl>
      <w:tblPr>
        <w:tblStyle w:val="23"/>
        <w:tblW w:w="0" w:type="auto"/>
        <w:tblInd w:w="0" w:type="dxa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6120"/>
      </w:tblGrid>
      <w:tr w14:paraId="18C39A31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76FD408D">
            <w:r>
              <w:t>过去的价值点</w:t>
            </w:r>
          </w:p>
        </w:tc>
        <w:tc>
          <w:tcPr>
            <w:tcW w:w="6120" w:type="dxa"/>
            <w:vAlign w:val="center"/>
          </w:tcPr>
          <w:p w14:paraId="559C402B">
            <w:r>
              <w:t>AI 时代的价值点</w:t>
            </w:r>
          </w:p>
        </w:tc>
      </w:tr>
      <w:tr w14:paraId="35745A59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608B671E">
            <w:r>
              <w:t>制作 PPT</w:t>
            </w:r>
          </w:p>
        </w:tc>
        <w:tc>
          <w:tcPr>
            <w:tcW w:w="6120" w:type="dxa"/>
            <w:vAlign w:val="center"/>
          </w:tcPr>
          <w:p w14:paraId="35D12E17">
            <w:r>
              <w:t>洞察提炼与战略建议</w:t>
            </w:r>
          </w:p>
        </w:tc>
      </w:tr>
      <w:tr w14:paraId="2E769898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3F6E3945">
            <w:r>
              <w:t>整理数据</w:t>
            </w:r>
          </w:p>
        </w:tc>
        <w:tc>
          <w:tcPr>
            <w:tcW w:w="6120" w:type="dxa"/>
            <w:vAlign w:val="center"/>
          </w:tcPr>
          <w:p w14:paraId="2B6A1305">
            <w:r>
              <w:t>数据解读与决策支持</w:t>
            </w:r>
          </w:p>
        </w:tc>
      </w:tr>
      <w:tr w14:paraId="24C2B68F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49422606">
            <w:r>
              <w:t>撰写报告</w:t>
            </w:r>
          </w:p>
        </w:tc>
        <w:tc>
          <w:tcPr>
            <w:tcW w:w="6120" w:type="dxa"/>
            <w:vAlign w:val="center"/>
          </w:tcPr>
          <w:p w14:paraId="5F73951F">
            <w:r>
              <w:t>发现问题与解决方案</w:t>
            </w:r>
          </w:p>
        </w:tc>
      </w:tr>
      <w:tr w14:paraId="1A58679C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2C1812AA">
            <w:r>
              <w:t>流程执行</w:t>
            </w:r>
          </w:p>
        </w:tc>
        <w:tc>
          <w:tcPr>
            <w:tcW w:w="6120" w:type="dxa"/>
            <w:vAlign w:val="center"/>
          </w:tcPr>
          <w:p w14:paraId="65C03479">
            <w:r>
              <w:t>流程优化与创新</w:t>
            </w:r>
          </w:p>
        </w:tc>
      </w:tr>
    </w:tbl>
    <w:p w14:paraId="61761E8B"/>
    <w:p w14:paraId="6984089C">
      <w:r>
        <w:rPr>
          <w:b/>
        </w:rPr>
        <w:t>2.3 案例研讨:如何用紫领思维重构工作</w:t>
      </w:r>
    </w:p>
    <w:p w14:paraId="276959CD">
      <w:r>
        <w:rPr>
          <w:b/>
        </w:rPr>
        <w:t>提供 4 个岗位场景:</w:t>
      </w:r>
    </w:p>
    <w:p w14:paraId="53039308">
      <w:pPr>
        <w:numPr>
          <w:ilvl w:val="0"/>
          <w:numId w:val="18"/>
        </w:numPr>
      </w:pPr>
      <w:r>
        <w:t>财务分析师:月度财务报告</w:t>
      </w:r>
    </w:p>
    <w:p w14:paraId="54100468">
      <w:pPr>
        <w:numPr>
          <w:ilvl w:val="0"/>
          <w:numId w:val="18"/>
        </w:numPr>
      </w:pPr>
      <w:r>
        <w:t>人力资源:候选人简历筛选</w:t>
      </w:r>
    </w:p>
    <w:p w14:paraId="513FCD75">
      <w:pPr>
        <w:numPr>
          <w:ilvl w:val="0"/>
          <w:numId w:val="18"/>
        </w:numPr>
      </w:pPr>
      <w:r>
        <w:t>销售代表:客户跟进与维护</w:t>
      </w:r>
    </w:p>
    <w:p w14:paraId="678B9071">
      <w:pPr>
        <w:numPr>
          <w:ilvl w:val="0"/>
          <w:numId w:val="18"/>
        </w:numPr>
      </w:pPr>
      <w:r>
        <w:t>行政助理:会议组织与记录</w:t>
      </w:r>
    </w:p>
    <w:p w14:paraId="091B3F66">
      <w:r>
        <w:rPr>
          <w:b/>
        </w:rPr>
        <w:t>小组任务:</w:t>
      </w:r>
    </w:p>
    <w:p w14:paraId="3D3A1176">
      <w:pPr>
        <w:numPr>
          <w:ilvl w:val="0"/>
          <w:numId w:val="19"/>
        </w:numPr>
      </w:pPr>
      <w:r>
        <w:t>选择一个场景</w:t>
      </w:r>
    </w:p>
    <w:p w14:paraId="3A042345">
      <w:pPr>
        <w:numPr>
          <w:ilvl w:val="0"/>
          <w:numId w:val="19"/>
        </w:numPr>
      </w:pPr>
      <w:r>
        <w:t>用任务分解思维:拆解"AI 做什么""人做什么"</w:t>
      </w:r>
    </w:p>
    <w:p w14:paraId="227534C1">
      <w:pPr>
        <w:numPr>
          <w:ilvl w:val="0"/>
          <w:numId w:val="19"/>
        </w:numPr>
      </w:pPr>
      <w:r>
        <w:t>用流程设计思维:画出人机协同流程图</w:t>
      </w:r>
    </w:p>
    <w:p w14:paraId="7506C2F1">
      <w:pPr>
        <w:numPr>
          <w:ilvl w:val="0"/>
          <w:numId w:val="19"/>
        </w:numPr>
      </w:pPr>
      <w:r>
        <w:t>用价值创造思维:说明这样做如何提升价值</w:t>
      </w:r>
    </w:p>
    <w:p w14:paraId="0BCA5643">
      <w:r>
        <w:rPr>
          <w:b/>
        </w:rPr>
        <w:t>讲师点评:</w:t>
      </w:r>
    </w:p>
    <w:p w14:paraId="60025811">
      <w:pPr>
        <w:numPr>
          <w:ilvl w:val="0"/>
          <w:numId w:val="20"/>
        </w:numPr>
      </w:pPr>
      <w:r>
        <w:t>识别思维盲区</w:t>
      </w:r>
    </w:p>
    <w:p w14:paraId="17387C4C">
      <w:pPr>
        <w:numPr>
          <w:ilvl w:val="0"/>
          <w:numId w:val="20"/>
        </w:numPr>
      </w:pPr>
      <w:r>
        <w:t>优化协同流程</w:t>
      </w:r>
    </w:p>
    <w:p w14:paraId="7B382B24">
      <w:pPr>
        <w:numPr>
          <w:ilvl w:val="0"/>
          <w:numId w:val="20"/>
        </w:numPr>
      </w:pPr>
      <w:r>
        <w:t>强化价值意识</w:t>
      </w:r>
    </w:p>
    <w:p w14:paraId="08B343E5">
      <w:pPr>
        <w:pStyle w:val="4"/>
        <w:rPr>
          <w:rFonts w:hint="eastAsia" w:eastAsia="微软雅黑"/>
          <w:lang w:val="en-US" w:eastAsia="zh-CN"/>
        </w:rPr>
      </w:pPr>
      <w:r>
        <w:rPr>
          <w:b/>
        </w:rPr>
        <w:t>模块三:能力构建——紫领的五大核心能力</w:t>
      </w:r>
      <w:r>
        <w:rPr>
          <w:rFonts w:hint="eastAsia"/>
          <w:lang w:val="en-US" w:eastAsia="zh-CN"/>
        </w:rPr>
        <w:t xml:space="preserve"> </w:t>
      </w:r>
    </w:p>
    <w:p w14:paraId="64DB6A9A">
      <w:r>
        <w:rPr>
          <w:b/>
        </w:rPr>
        <w:t>3.1 能力一:任务拆解能力(Task Decomposition)</w:t>
      </w:r>
    </w:p>
    <w:p w14:paraId="7F439BA5">
      <w:r>
        <w:rPr>
          <w:b/>
        </w:rPr>
        <w:t>3.1.1 为什么需要任务拆解</w:t>
      </w:r>
    </w:p>
    <w:p w14:paraId="382D0389">
      <w:pPr>
        <w:numPr>
          <w:ilvl w:val="0"/>
          <w:numId w:val="21"/>
        </w:numPr>
      </w:pPr>
      <w:r>
        <w:t>AI 不是"读心术",不会自动理解你的复杂需求</w:t>
      </w:r>
    </w:p>
    <w:p w14:paraId="35EF2D40">
      <w:pPr>
        <w:numPr>
          <w:ilvl w:val="0"/>
          <w:numId w:val="21"/>
        </w:numPr>
      </w:pPr>
      <w:r>
        <w:t>需要将模糊目标拆解为清晰的子任务,AI 才能有效协同</w:t>
      </w:r>
    </w:p>
    <w:p w14:paraId="4E7FCF66">
      <w:r>
        <w:rPr>
          <w:b/>
        </w:rPr>
        <w:t>3.1.2 任务拆解三步法</w:t>
      </w:r>
    </w:p>
    <w:p w14:paraId="70311B8E">
      <w:r>
        <w:rPr>
          <w:b/>
        </w:rPr>
        <w:t>Step 1:明确最终目标</w:t>
      </w:r>
    </w:p>
    <w:p w14:paraId="42417987">
      <w:pPr>
        <w:numPr>
          <w:ilvl w:val="0"/>
          <w:numId w:val="22"/>
        </w:numPr>
      </w:pPr>
      <w:r>
        <w:t>问题:你要的最终成果是什么?</w:t>
      </w:r>
    </w:p>
    <w:p w14:paraId="2692EC69">
      <w:pPr>
        <w:numPr>
          <w:ilvl w:val="0"/>
          <w:numId w:val="22"/>
        </w:numPr>
      </w:pPr>
      <w:r>
        <w:t>案例:"写一份市场分析报告"→ 最终目标:为管理层提供进入新市场的决策依据</w:t>
      </w:r>
    </w:p>
    <w:p w14:paraId="13F7FD91">
      <w:r>
        <w:rPr>
          <w:b/>
        </w:rPr>
        <w:t>Step 2:分解关键步骤</w:t>
      </w:r>
    </w:p>
    <w:p w14:paraId="2D0D3E8E">
      <w:pPr>
        <w:numPr>
          <w:ilvl w:val="0"/>
          <w:numId w:val="23"/>
        </w:numPr>
      </w:pPr>
      <w:r>
        <w:t>问题:达成目标需要哪些步骤?</w:t>
      </w:r>
    </w:p>
    <w:p w14:paraId="3E9E9754">
      <w:pPr>
        <w:numPr>
          <w:ilvl w:val="0"/>
          <w:numId w:val="23"/>
        </w:numPr>
      </w:pPr>
      <w:r>
        <w:t>案例:</w:t>
      </w:r>
    </w:p>
    <w:p w14:paraId="03F1DB51">
      <w:pPr>
        <w:numPr>
          <w:ilvl w:val="0"/>
          <w:numId w:val="24"/>
        </w:numPr>
      </w:pPr>
      <w:r>
        <w:t>收集市场数据</w:t>
      </w:r>
    </w:p>
    <w:p w14:paraId="74922D42">
      <w:pPr>
        <w:numPr>
          <w:ilvl w:val="0"/>
          <w:numId w:val="24"/>
        </w:numPr>
      </w:pPr>
      <w:r>
        <w:t>分析竞争格局</w:t>
      </w:r>
    </w:p>
    <w:p w14:paraId="6B61D2EB">
      <w:pPr>
        <w:numPr>
          <w:ilvl w:val="0"/>
          <w:numId w:val="24"/>
        </w:numPr>
      </w:pPr>
      <w:r>
        <w:t>评估机会与风险</w:t>
      </w:r>
    </w:p>
    <w:p w14:paraId="5E4BE963">
      <w:pPr>
        <w:numPr>
          <w:ilvl w:val="0"/>
          <w:numId w:val="24"/>
        </w:numPr>
      </w:pPr>
      <w:r>
        <w:t>提出进入策略</w:t>
      </w:r>
    </w:p>
    <w:p w14:paraId="078B0642">
      <w:pPr>
        <w:numPr>
          <w:ilvl w:val="0"/>
          <w:numId w:val="24"/>
        </w:numPr>
      </w:pPr>
      <w:r>
        <w:t>撰写报告</w:t>
      </w:r>
    </w:p>
    <w:p w14:paraId="51FCA045">
      <w:r>
        <w:rPr>
          <w:b/>
        </w:rPr>
        <w:t>Step 3:标注人机分工</w:t>
      </w:r>
    </w:p>
    <w:p w14:paraId="08DAE7C1">
      <w:pPr>
        <w:numPr>
          <w:ilvl w:val="0"/>
          <w:numId w:val="25"/>
        </w:numPr>
      </w:pPr>
      <w:r>
        <w:t>问题:每个步骤,AI 做什么?人做什么?</w:t>
      </w:r>
    </w:p>
    <w:p w14:paraId="299882FE">
      <w:pPr>
        <w:numPr>
          <w:ilvl w:val="0"/>
          <w:numId w:val="25"/>
        </w:numPr>
      </w:pPr>
      <w:r>
        <w:t>案例:</w:t>
      </w:r>
    </w:p>
    <w:tbl>
      <w:tblPr>
        <w:tblStyle w:val="23"/>
        <w:tblW w:w="0" w:type="auto"/>
        <w:tblInd w:w="0" w:type="dxa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00"/>
        <w:gridCol w:w="1800"/>
      </w:tblGrid>
      <w:tr w14:paraId="712D0022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5F8586AE">
            <w:r>
              <w:t>步骤</w:t>
            </w:r>
          </w:p>
        </w:tc>
        <w:tc>
          <w:tcPr>
            <w:tcW w:w="1800" w:type="dxa"/>
            <w:vAlign w:val="center"/>
          </w:tcPr>
          <w:p w14:paraId="7D6F5278">
            <w:r>
              <w:t>AI 职责</w:t>
            </w:r>
          </w:p>
        </w:tc>
        <w:tc>
          <w:tcPr>
            <w:tcW w:w="1800" w:type="dxa"/>
            <w:vAlign w:val="center"/>
          </w:tcPr>
          <w:p w14:paraId="707F60C2">
            <w:r>
              <w:t>人的职责</w:t>
            </w:r>
          </w:p>
        </w:tc>
      </w:tr>
      <w:tr w14:paraId="47CD57B6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0B9BAF57">
            <w:r>
              <w:t>收集数据</w:t>
            </w:r>
          </w:p>
        </w:tc>
        <w:tc>
          <w:tcPr>
            <w:tcW w:w="1800" w:type="dxa"/>
            <w:vAlign w:val="center"/>
          </w:tcPr>
          <w:p w14:paraId="0CF5D322">
            <w:r>
              <w:t>搜索整理</w:t>
            </w:r>
          </w:p>
        </w:tc>
        <w:tc>
          <w:tcPr>
            <w:tcW w:w="1800" w:type="dxa"/>
            <w:vAlign w:val="center"/>
          </w:tcPr>
          <w:p w14:paraId="3895A8F6">
            <w:r>
              <w:t>确定数据源</w:t>
            </w:r>
          </w:p>
        </w:tc>
      </w:tr>
      <w:tr w14:paraId="5BB0753A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78BD4038">
            <w:r>
              <w:t>分析竞争</w:t>
            </w:r>
          </w:p>
        </w:tc>
        <w:tc>
          <w:tcPr>
            <w:tcW w:w="1800" w:type="dxa"/>
            <w:vAlign w:val="center"/>
          </w:tcPr>
          <w:p w14:paraId="09954A49">
            <w:r>
              <w:t>生成初步分析</w:t>
            </w:r>
          </w:p>
        </w:tc>
        <w:tc>
          <w:tcPr>
            <w:tcW w:w="1800" w:type="dxa"/>
            <w:vAlign w:val="center"/>
          </w:tcPr>
          <w:p w14:paraId="751553D5">
            <w:r>
              <w:t>战略判断</w:t>
            </w:r>
          </w:p>
        </w:tc>
      </w:tr>
      <w:tr w14:paraId="5A52A096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655CE374">
            <w:r>
              <w:t>评估风险</w:t>
            </w:r>
          </w:p>
        </w:tc>
        <w:tc>
          <w:tcPr>
            <w:tcW w:w="1800" w:type="dxa"/>
            <w:vAlign w:val="center"/>
          </w:tcPr>
          <w:p w14:paraId="7EEBEF68">
            <w:r>
              <w:t>列举风险点</w:t>
            </w:r>
          </w:p>
        </w:tc>
        <w:tc>
          <w:tcPr>
            <w:tcW w:w="1800" w:type="dxa"/>
            <w:vAlign w:val="center"/>
          </w:tcPr>
          <w:p w14:paraId="6778E2B3">
            <w:r>
              <w:t>权衡取舍</w:t>
            </w:r>
          </w:p>
        </w:tc>
      </w:tr>
      <w:tr w14:paraId="7EEC5498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07914C0F">
            <w:r>
              <w:t>提出策略</w:t>
            </w:r>
          </w:p>
        </w:tc>
        <w:tc>
          <w:tcPr>
            <w:tcW w:w="1800" w:type="dxa"/>
            <w:vAlign w:val="center"/>
          </w:tcPr>
          <w:p w14:paraId="3351DB3B">
            <w:r>
              <w:t>生成备选方案</w:t>
            </w:r>
          </w:p>
        </w:tc>
        <w:tc>
          <w:tcPr>
            <w:tcW w:w="1800" w:type="dxa"/>
            <w:vAlign w:val="center"/>
          </w:tcPr>
          <w:p w14:paraId="49DEE2DF">
            <w:r>
              <w:t>选择决策</w:t>
            </w:r>
          </w:p>
        </w:tc>
      </w:tr>
      <w:tr w14:paraId="396A6DB1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482DBEAD">
            <w:r>
              <w:t>撰写报告</w:t>
            </w:r>
          </w:p>
        </w:tc>
        <w:tc>
          <w:tcPr>
            <w:tcW w:w="1800" w:type="dxa"/>
            <w:vAlign w:val="center"/>
          </w:tcPr>
          <w:p w14:paraId="7689A81E">
            <w:r>
              <w:t>生成初稿</w:t>
            </w:r>
          </w:p>
        </w:tc>
        <w:tc>
          <w:tcPr>
            <w:tcW w:w="1800" w:type="dxa"/>
            <w:vAlign w:val="center"/>
          </w:tcPr>
          <w:p w14:paraId="7FC8F383">
            <w:r>
              <w:t>优化定稿</w:t>
            </w:r>
          </w:p>
        </w:tc>
      </w:tr>
    </w:tbl>
    <w:p w14:paraId="0D77302A"/>
    <w:p w14:paraId="40CF2534">
      <w:r>
        <w:rPr>
          <w:b/>
        </w:rPr>
        <w:t>3.1.3 实战练习:拆解你的日常工作</w:t>
      </w:r>
    </w:p>
    <w:p w14:paraId="292B2126">
      <w:pPr>
        <w:numPr>
          <w:ilvl w:val="0"/>
          <w:numId w:val="26"/>
        </w:numPr>
      </w:pPr>
      <w:r>
        <w:t>任务:选择自己工作中的一项任务</w:t>
      </w:r>
    </w:p>
    <w:p w14:paraId="5EA874EA">
      <w:pPr>
        <w:numPr>
          <w:ilvl w:val="0"/>
          <w:numId w:val="26"/>
        </w:numPr>
      </w:pPr>
      <w:r>
        <w:t>用任务拆解三步法进行分解</w:t>
      </w:r>
    </w:p>
    <w:p w14:paraId="72F1BCB2">
      <w:pPr>
        <w:numPr>
          <w:ilvl w:val="0"/>
          <w:numId w:val="26"/>
        </w:numPr>
      </w:pPr>
      <w:r>
        <w:t>时间:10 分钟</w:t>
      </w:r>
    </w:p>
    <w:p w14:paraId="08863639">
      <w:r>
        <w:rPr>
          <w:b/>
        </w:rPr>
        <w:t>3.2 能力二:提示工程能力(Prompt Engineering)</w:t>
      </w:r>
    </w:p>
    <w:p w14:paraId="55F200B4">
      <w:r>
        <w:rPr>
          <w:b/>
        </w:rPr>
        <w:t>3.2.1 什么是提示工程</w:t>
      </w:r>
    </w:p>
    <w:p w14:paraId="2909115C">
      <w:pPr>
        <w:numPr>
          <w:ilvl w:val="0"/>
          <w:numId w:val="27"/>
        </w:numPr>
      </w:pPr>
      <w:r>
        <w:t>定义:通过精心设计的"提示词"(Prompt),引导 AI 产出高质量结果</w:t>
      </w:r>
    </w:p>
    <w:p w14:paraId="5FCA76EB">
      <w:pPr>
        <w:numPr>
          <w:ilvl w:val="0"/>
          <w:numId w:val="27"/>
        </w:numPr>
      </w:pPr>
      <w:r>
        <w:t>类比:提示词就像"AI 的工作指令",写得越清晰,结果越好</w:t>
      </w:r>
    </w:p>
    <w:p w14:paraId="419EEED0">
      <w:r>
        <w:rPr>
          <w:b/>
        </w:rPr>
        <w:t>3.2.2 好提示词的六要素(CRISPE 框架)</w:t>
      </w:r>
    </w:p>
    <w:p w14:paraId="44432DC5">
      <w:r>
        <mc:AlternateContent>
          <mc:Choice Requires="wps">
            <w:drawing>
              <wp:inline distT="0" distB="0" distL="0" distR="0">
                <wp:extent cx="5278120" cy="5278120"/>
                <wp:effectExtent l="0" t="0" r="0" b="0"/>
                <wp:docPr id="8" name="文本框 4i2ywf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8120" cy="527812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 w="1">
                          <a:solidFill>
                            <a:srgbClr val="000000">
                              <a:alpha val="10000"/>
                            </a:srgbClr>
                          </a:solidFill>
                        </a:ln>
                      </wps:spPr>
                      <wps:txbx>
                        <w:txbxContent>
                          <w:p w14:paraId="6E7C6AAF">
                            <w:r>
                              <w:t>C - Context(背景):提供上下文信息</w:t>
                            </w:r>
                          </w:p>
                          <w:p w14:paraId="409708E2">
                            <w:r>
                              <w:t>R - Role(角色):让 AI 扮演特定角色</w:t>
                            </w:r>
                          </w:p>
                          <w:p w14:paraId="1AE2232C">
                            <w:r>
                              <w:t>I - Input(输入):明确输入的信息</w:t>
                            </w:r>
                          </w:p>
                          <w:p w14:paraId="5165EB76">
                            <w:r>
                              <w:t>S - Steps(步骤):说明思考步骤</w:t>
                            </w:r>
                          </w:p>
                          <w:p w14:paraId="453A2B3C">
                            <w:r>
                              <w:t>P - Purpose(目的):说明最终目的</w:t>
                            </w:r>
                          </w:p>
                          <w:p w14:paraId="6E5A65E3">
                            <w:r>
                              <w:t>E - Example(示例):提供参考案例</w:t>
                            </w:r>
                          </w:p>
                          <w:p w14:paraId="4FEC003A"/>
                        </w:txbxContent>
                      </wps:txbx>
                      <wps:bodyPr rot="0" spcFirstLastPara="0" vertOverflow="overflow" horzOverflow="overflow" vert="horz" wrap="square" lIns="400050" tIns="114300" rIns="114300" bIns="11430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4i2ywf" o:spid="_x0000_s1026" o:spt="202" type="#_x0000_t202" style="height:415.6pt;width:415.6pt;" fillcolor="#FAFAFA" filled="t" stroked="t" coordsize="21600,21600" o:gfxdata="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MtRIdXSAAAA&#10;BQEAAA8AAAAAAAAAAQAgAAAAIgAAAGRycy9kb3ducmV2LnhtbFBLAQIUABQAAAAIAIdO4kC1KLj4&#10;XAIAAOAEAAAOAAAAAAAAAAEAIAAAACEBAABkcnMvZTJvRG9jLnhtbFBLBQYAAAAABgAGAFkBAADv&#10;BQAAAAA=&#10;">
                <v:fill on="t" focussize="0,0"/>
                <v:stroke weight="7.8740157480315e-5pt" color="#000000" opacity="6553f" joinstyle="round"/>
                <v:imagedata o:title=""/>
                <o:lock v:ext="edit" aspectratio="f"/>
                <v:textbox inset="11.1125mm,3.175mm,3.175mm,3.175mm" style="mso-fit-shape-to-text:t;">
                  <w:txbxContent>
                    <w:p w14:paraId="6E7C6AAF">
                      <w:r>
                        <w:t>C - Context(背景):提供上下文信息</w:t>
                      </w:r>
                    </w:p>
                    <w:p w14:paraId="409708E2">
                      <w:r>
                        <w:t>R - Role(角色):让 AI 扮演特定角色</w:t>
                      </w:r>
                    </w:p>
                    <w:p w14:paraId="1AE2232C">
                      <w:r>
                        <w:t>I - Input(输入):明确输入的信息</w:t>
                      </w:r>
                    </w:p>
                    <w:p w14:paraId="5165EB76">
                      <w:r>
                        <w:t>S - Steps(步骤):说明思考步骤</w:t>
                      </w:r>
                    </w:p>
                    <w:p w14:paraId="453A2B3C">
                      <w:r>
                        <w:t>P - Purpose(目的):说明最终目的</w:t>
                      </w:r>
                    </w:p>
                    <w:p w14:paraId="6E5A65E3">
                      <w:r>
                        <w:t>E - Example(示例):提供参考案例</w:t>
                      </w:r>
                    </w:p>
                    <w:p w14:paraId="4FEC003A"/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78082BF8">
      <w:r>
        <w:rPr>
          <w:b/>
        </w:rPr>
        <w:t>对比示例:</w:t>
      </w:r>
    </w:p>
    <w:p w14:paraId="0FAC17FD">
      <w:r>
        <w:t>❌ 差的提示词:"帮我写一份销售话术"</w:t>
      </w:r>
    </w:p>
    <w:p w14:paraId="5BC96F6D">
      <w:r>
        <w:t>✅ 好的提示词:"你是一位有 10 年经验的 B2B 销售专家(R-角色)。我们公司是一家提供企业 SaaS 软件的公司(C-背景),目标客户是中小企业 CEO(C-背景)。请帮我设计一套电话销售话术(P-目的),要求:</w:t>
      </w:r>
    </w:p>
    <w:p w14:paraId="4C66D286">
      <w:pPr>
        <w:numPr>
          <w:ilvl w:val="0"/>
          <w:numId w:val="28"/>
        </w:numPr>
      </w:pPr>
      <w:r>
        <w:t>开场白要在 30 秒内吸引注意</w:t>
      </w:r>
    </w:p>
    <w:p w14:paraId="54024868">
      <w:pPr>
        <w:numPr>
          <w:ilvl w:val="0"/>
          <w:numId w:val="28"/>
        </w:numPr>
      </w:pPr>
      <w:r>
        <w:t>突出我们的 ROI 优势</w:t>
      </w:r>
    </w:p>
    <w:p w14:paraId="394A352A">
      <w:pPr>
        <w:numPr>
          <w:ilvl w:val="0"/>
          <w:numId w:val="28"/>
        </w:numPr>
      </w:pPr>
      <w:r>
        <w:t>预设 3 个常见拒绝理由的应对话术请参考以下成功案例的风格:</w:t>
      </w:r>
      <w:r>
        <w:fldChar w:fldCharType="begin"/>
      </w:r>
      <w:r>
        <w:rPr>
          <w:rStyle w:val="19"/>
        </w:rPr>
        <w:instrText xml:space="preserve">HYPERLINK https://claude.ai/chat/E-%E7%A4%BA%E4%BE%8B normalLink \tdfe -10 \tdlt text \tdsub normalLink \tdkey 8280kl</w:instrText>
      </w:r>
      <w:r>
        <w:fldChar w:fldCharType="separate"/>
      </w:r>
      <w:r>
        <w:rPr>
          <w:rStyle w:val="19"/>
        </w:rPr>
        <w:t>案例内容</w:t>
      </w:r>
      <w:r>
        <w:fldChar w:fldCharType="end"/>
      </w:r>
      <w:r>
        <w:t>"</w:t>
      </w:r>
    </w:p>
    <w:p w14:paraId="21093150">
      <w:r>
        <w:rPr>
          <w:b/>
        </w:rPr>
        <w:t>3.2.3 提示词模板库</w:t>
      </w:r>
    </w:p>
    <w:p w14:paraId="15DFFA3F">
      <w:r>
        <w:rPr>
          <w:b/>
        </w:rPr>
        <w:t>模板 1:内容创作类</w:t>
      </w:r>
    </w:p>
    <w:p w14:paraId="64A41196">
      <w:r>
        <mc:AlternateContent>
          <mc:Choice Requires="wps">
            <w:drawing>
              <wp:inline distT="0" distB="0" distL="0" distR="0">
                <wp:extent cx="5278120" cy="5278120"/>
                <wp:effectExtent l="0" t="0" r="0" b="0"/>
                <wp:docPr id="10" name="文本框 6kxixc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8120" cy="527812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 w="1">
                          <a:solidFill>
                            <a:srgbClr val="000000">
                              <a:alpha val="10000"/>
                            </a:srgbClr>
                          </a:solidFill>
                        </a:ln>
                      </wps:spPr>
                      <wps:txbx>
                        <w:txbxContent>
                          <w:p w14:paraId="4DFEFAC2">
                            <w:r>
                              <w:t>角色:你是一位[专业领域]专家</w:t>
                            </w:r>
                          </w:p>
                          <w:p w14:paraId="173C2901">
                            <w:r>
                              <w:t>任务:撰写一篇关于[主题]的[内容类型]</w:t>
                            </w:r>
                          </w:p>
                          <w:p w14:paraId="03D2AA42">
                            <w:r>
                              <w:t>受众:[目标读者]</w:t>
                            </w:r>
                          </w:p>
                          <w:p w14:paraId="68507708">
                            <w:r>
                              <w:t>要求:[字数/风格/要点]</w:t>
                            </w:r>
                          </w:p>
                          <w:p w14:paraId="1465E341">
                            <w:r>
                              <w:t>参考:[案例或资料]</w:t>
                            </w:r>
                          </w:p>
                          <w:p w14:paraId="64DFDBA8"/>
                        </w:txbxContent>
                      </wps:txbx>
                      <wps:bodyPr rot="0" spcFirstLastPara="0" vertOverflow="overflow" horzOverflow="overflow" vert="horz" wrap="square" lIns="400050" tIns="114300" rIns="114300" bIns="11430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6kxixc" o:spid="_x0000_s1026" o:spt="202" type="#_x0000_t202" style="height:415.6pt;width:415.6pt;" fillcolor="#FAFAFA" filled="t" stroked="t" coordsize="21600,21600" o:gfxdata="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y1Eh1dIAAAAF&#10;AQAADwAAAAAAAAABACAAAAAiAAAAZHJzL2Rvd25yZXYueG1sUEsBAhQAFAAAAAgAh07iQNk7MUpb&#10;AgAA4QQAAA4AAAAAAAAAAQAgAAAAIQEAAGRycy9lMm9Eb2MueG1sUEsFBgAAAAAGAAYAWQEAAO4F&#10;AAAAAA==&#10;">
                <v:fill on="t" focussize="0,0"/>
                <v:stroke weight="7.8740157480315e-5pt" color="#000000" opacity="6553f" joinstyle="round"/>
                <v:imagedata o:title=""/>
                <o:lock v:ext="edit" aspectratio="f"/>
                <v:textbox inset="11.1125mm,3.175mm,3.175mm,3.175mm" style="mso-fit-shape-to-text:t;">
                  <w:txbxContent>
                    <w:p w14:paraId="4DFEFAC2">
                      <w:r>
                        <w:t>角色:你是一位[专业领域]专家</w:t>
                      </w:r>
                    </w:p>
                    <w:p w14:paraId="173C2901">
                      <w:r>
                        <w:t>任务:撰写一篇关于[主题]的[内容类型]</w:t>
                      </w:r>
                    </w:p>
                    <w:p w14:paraId="03D2AA42">
                      <w:r>
                        <w:t>受众:[目标读者]</w:t>
                      </w:r>
                    </w:p>
                    <w:p w14:paraId="68507708">
                      <w:r>
                        <w:t>要求:[字数/风格/要点]</w:t>
                      </w:r>
                    </w:p>
                    <w:p w14:paraId="1465E341">
                      <w:r>
                        <w:t>参考:[案例或资料]</w:t>
                      </w:r>
                    </w:p>
                    <w:p w14:paraId="64DFDBA8"/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1AF0AE84">
      <w:r>
        <w:rPr>
          <w:b/>
        </w:rPr>
        <w:t>模板 2:数据分析类</w:t>
      </w:r>
    </w:p>
    <w:p w14:paraId="12CF8AF6">
      <w:r>
        <mc:AlternateContent>
          <mc:Choice Requires="wps">
            <w:drawing>
              <wp:inline distT="0" distB="0" distL="0" distR="0">
                <wp:extent cx="5278120" cy="5278120"/>
                <wp:effectExtent l="0" t="0" r="0" b="0"/>
                <wp:docPr id="12" name="文本框 eby80c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8120" cy="527812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 w="1">
                          <a:solidFill>
                            <a:srgbClr val="000000">
                              <a:alpha val="10000"/>
                            </a:srgbClr>
                          </a:solidFill>
                        </a:ln>
                      </wps:spPr>
                      <wps:txbx>
                        <w:txbxContent>
                          <w:p w14:paraId="79900547">
                            <w:r>
                              <w:t>背景:[业务背景]</w:t>
                            </w:r>
                          </w:p>
                          <w:p w14:paraId="1C478570">
                            <w:r>
                              <w:t>数据:[提供数据或数据来源]</w:t>
                            </w:r>
                          </w:p>
                          <w:p w14:paraId="351236C2">
                            <w:r>
                              <w:t>分析目标:[想要得出什么结论]</w:t>
                            </w:r>
                          </w:p>
                          <w:p w14:paraId="6F4A1F6C">
                            <w:r>
                              <w:t>输出格式:[图表/报告/要点]</w:t>
                            </w:r>
                          </w:p>
                          <w:p w14:paraId="61C307C5"/>
                        </w:txbxContent>
                      </wps:txbx>
                      <wps:bodyPr rot="0" spcFirstLastPara="0" vertOverflow="overflow" horzOverflow="overflow" vert="horz" wrap="square" lIns="400050" tIns="114300" rIns="114300" bIns="11430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eby80c" o:spid="_x0000_s1026" o:spt="202" type="#_x0000_t202" style="height:415.6pt;width:415.6pt;" fillcolor="#FAFAFA" filled="t" stroked="t" coordsize="21600,21600" o:gfxdata="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MtRIdXSAAAA&#10;BQEAAA8AAAAAAAAAAQAgAAAAIgAAAGRycy9kb3ducmV2LnhtbFBLAQIUABQAAAAIAIdO4kDK1snr&#10;XAIAAOEEAAAOAAAAAAAAAAEAIAAAACEBAABkcnMvZTJvRG9jLnhtbFBLBQYAAAAABgAGAFkBAADv&#10;BQAAAAA=&#10;">
                <v:fill on="t" focussize="0,0"/>
                <v:stroke weight="7.8740157480315e-5pt" color="#000000" opacity="6553f" joinstyle="round"/>
                <v:imagedata o:title=""/>
                <o:lock v:ext="edit" aspectratio="f"/>
                <v:textbox inset="11.1125mm,3.175mm,3.175mm,3.175mm" style="mso-fit-shape-to-text:t;">
                  <w:txbxContent>
                    <w:p w14:paraId="79900547">
                      <w:r>
                        <w:t>背景:[业务背景]</w:t>
                      </w:r>
                    </w:p>
                    <w:p w14:paraId="1C478570">
                      <w:r>
                        <w:t>数据:[提供数据或数据来源]</w:t>
                      </w:r>
                    </w:p>
                    <w:p w14:paraId="351236C2">
                      <w:r>
                        <w:t>分析目标:[想要得出什么结论]</w:t>
                      </w:r>
                    </w:p>
                    <w:p w14:paraId="6F4A1F6C">
                      <w:r>
                        <w:t>输出格式:[图表/报告/要点]</w:t>
                      </w:r>
                    </w:p>
                    <w:p w14:paraId="61C307C5"/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603F363E">
      <w:r>
        <w:rPr>
          <w:b/>
        </w:rPr>
        <w:t>模板 3:问题解决类</w:t>
      </w:r>
    </w:p>
    <w:p w14:paraId="56B23967">
      <w:r>
        <mc:AlternateContent>
          <mc:Choice Requires="wps">
            <w:drawing>
              <wp:inline distT="0" distB="0" distL="0" distR="0">
                <wp:extent cx="5278120" cy="5278120"/>
                <wp:effectExtent l="0" t="0" r="0" b="0"/>
                <wp:docPr id="14" name="文本框 u5bvcw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8120" cy="527812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 w="1">
                          <a:solidFill>
                            <a:srgbClr val="000000">
                              <a:alpha val="10000"/>
                            </a:srgbClr>
                          </a:solidFill>
                        </a:ln>
                      </wps:spPr>
                      <wps:txbx>
                        <w:txbxContent>
                          <w:p w14:paraId="0DF5FFB5">
                            <w:r>
                              <w:t>问题描述:[详细描述问题]</w:t>
                            </w:r>
                          </w:p>
                          <w:p w14:paraId="13331133">
                            <w:r>
                              <w:t>已尝试方案:[已经试过什么]</w:t>
                            </w:r>
                          </w:p>
                          <w:p w14:paraId="460B314D">
                            <w:r>
                              <w:t>限制条件:[时间/资源/其他约束]</w:t>
                            </w:r>
                          </w:p>
                          <w:p w14:paraId="04F39CA9">
                            <w:r>
                              <w:t>期望结果:[理想的解决方案是什么样的]</w:t>
                            </w:r>
                          </w:p>
                          <w:p w14:paraId="22394815"/>
                        </w:txbxContent>
                      </wps:txbx>
                      <wps:bodyPr rot="0" spcFirstLastPara="0" vertOverflow="overflow" horzOverflow="overflow" vert="horz" wrap="square" lIns="400050" tIns="114300" rIns="114300" bIns="11430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u5bvcw" o:spid="_x0000_s1026" o:spt="202" type="#_x0000_t202" style="height:415.6pt;width:415.6pt;" fillcolor="#FAFAFA" filled="t" stroked="t" coordsize="21600,21600" o:gfxdata="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MtRIdXSAAAA&#10;BQEAAA8AAAAAAAAAAQAgAAAAIgAAAGRycy9kb3ducmV2LnhtbFBLAQIUABQAAAAIAIdO4kDu4oyo&#10;XAIAAOEEAAAOAAAAAAAAAAEAIAAAACEBAABkcnMvZTJvRG9jLnhtbFBLBQYAAAAABgAGAFkBAADv&#10;BQAAAAA=&#10;">
                <v:fill on="t" focussize="0,0"/>
                <v:stroke weight="7.8740157480315e-5pt" color="#000000" opacity="6553f" joinstyle="round"/>
                <v:imagedata o:title=""/>
                <o:lock v:ext="edit" aspectratio="f"/>
                <v:textbox inset="11.1125mm,3.175mm,3.175mm,3.175mm" style="mso-fit-shape-to-text:t;">
                  <w:txbxContent>
                    <w:p w14:paraId="0DF5FFB5">
                      <w:r>
                        <w:t>问题描述:[详细描述问题]</w:t>
                      </w:r>
                    </w:p>
                    <w:p w14:paraId="13331133">
                      <w:r>
                        <w:t>已尝试方案:[已经试过什么]</w:t>
                      </w:r>
                    </w:p>
                    <w:p w14:paraId="460B314D">
                      <w:r>
                        <w:t>限制条件:[时间/资源/其他约束]</w:t>
                      </w:r>
                    </w:p>
                    <w:p w14:paraId="04F39CA9">
                      <w:r>
                        <w:t>期望结果:[理想的解决方案是什么样的]</w:t>
                      </w:r>
                    </w:p>
                    <w:p w14:paraId="22394815"/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71E1B3E6">
      <w:r>
        <w:rPr>
          <w:b/>
        </w:rPr>
        <w:t>3.2.4 实战练习:优化你的提示词</w:t>
      </w:r>
    </w:p>
    <w:p w14:paraId="750B1E5A">
      <w:pPr>
        <w:numPr>
          <w:ilvl w:val="0"/>
          <w:numId w:val="29"/>
        </w:numPr>
      </w:pPr>
      <w:r>
        <w:t>任务:写一个工作中常用的提示词</w:t>
      </w:r>
    </w:p>
    <w:p w14:paraId="3911EFF5">
      <w:pPr>
        <w:numPr>
          <w:ilvl w:val="0"/>
          <w:numId w:val="29"/>
        </w:numPr>
      </w:pPr>
      <w:r>
        <w:t>用 CRISPE 框架优化</w:t>
      </w:r>
    </w:p>
    <w:p w14:paraId="7A5009CC">
      <w:pPr>
        <w:numPr>
          <w:ilvl w:val="0"/>
          <w:numId w:val="29"/>
        </w:numPr>
      </w:pPr>
      <w:r>
        <w:t>两两互评,找出改进点</w:t>
      </w:r>
    </w:p>
    <w:p w14:paraId="166282E1">
      <w:r>
        <w:rPr>
          <w:b/>
        </w:rPr>
        <w:t>3.3 能力三:质量把关能力(Quality Control)</w:t>
      </w:r>
    </w:p>
    <w:p w14:paraId="7CC98AB8">
      <w:r>
        <w:rPr>
          <w:b/>
        </w:rPr>
        <w:t>3.3.1 为什么必须把关</w:t>
      </w:r>
    </w:p>
    <w:p w14:paraId="738759C3">
      <w:pPr>
        <w:numPr>
          <w:ilvl w:val="0"/>
          <w:numId w:val="30"/>
        </w:numPr>
      </w:pPr>
      <w:r>
        <w:t>AI 会"一本正经地胡说八道"(Hallucination)</w:t>
      </w:r>
    </w:p>
    <w:p w14:paraId="07002E35">
      <w:pPr>
        <w:numPr>
          <w:ilvl w:val="0"/>
          <w:numId w:val="30"/>
        </w:numPr>
      </w:pPr>
      <w:r>
        <w:t>AI 的输出可能有偏见、错误、不合规</w:t>
      </w:r>
    </w:p>
    <w:p w14:paraId="6A917E7C">
      <w:pPr>
        <w:numPr>
          <w:ilvl w:val="0"/>
          <w:numId w:val="30"/>
        </w:numPr>
      </w:pPr>
      <w:r>
        <w:t>盲目使用 AI 输出,风险由人承担</w:t>
      </w:r>
    </w:p>
    <w:p w14:paraId="7EB6EB9B">
      <w:r>
        <w:rPr>
          <w:b/>
        </w:rPr>
        <w:t>3.3.2 质量把关的四个维度</w:t>
      </w:r>
    </w:p>
    <w:p w14:paraId="7B31F650">
      <w:r>
        <w:rPr>
          <w:b/>
        </w:rPr>
        <w:t>维度 1:事实准确性</w:t>
      </w:r>
    </w:p>
    <w:p w14:paraId="1B60FBE6">
      <w:pPr>
        <w:numPr>
          <w:ilvl w:val="0"/>
          <w:numId w:val="31"/>
        </w:numPr>
      </w:pPr>
      <w:r>
        <w:t>检查:AI 提供的数据、引用是否真实?</w:t>
      </w:r>
    </w:p>
    <w:p w14:paraId="35DE9DA5">
      <w:pPr>
        <w:numPr>
          <w:ilvl w:val="0"/>
          <w:numId w:val="31"/>
        </w:numPr>
      </w:pPr>
      <w:r>
        <w:t>方法:交叉验证,查原始出处</w:t>
      </w:r>
    </w:p>
    <w:p w14:paraId="25F5463E">
      <w:pPr>
        <w:numPr>
          <w:ilvl w:val="0"/>
          <w:numId w:val="31"/>
        </w:numPr>
      </w:pPr>
      <w:r>
        <w:t>案例:AI 说"某研究显示……",必须验证该研究是否存在</w:t>
      </w:r>
    </w:p>
    <w:p w14:paraId="7CA729B9">
      <w:r>
        <w:rPr>
          <w:b/>
        </w:rPr>
        <w:t>维度 2:逻辑自洽性</w:t>
      </w:r>
    </w:p>
    <w:p w14:paraId="0E939E3F">
      <w:pPr>
        <w:numPr>
          <w:ilvl w:val="0"/>
          <w:numId w:val="32"/>
        </w:numPr>
      </w:pPr>
      <w:r>
        <w:t>检查:AI 的推理是否前后一致?是否有逻辑漏洞?</w:t>
      </w:r>
    </w:p>
    <w:p w14:paraId="36055AE2">
      <w:pPr>
        <w:numPr>
          <w:ilvl w:val="0"/>
          <w:numId w:val="32"/>
        </w:numPr>
      </w:pPr>
      <w:r>
        <w:t>方法:用批判性思维审视</w:t>
      </w:r>
    </w:p>
    <w:p w14:paraId="6189B2BD">
      <w:pPr>
        <w:numPr>
          <w:ilvl w:val="0"/>
          <w:numId w:val="32"/>
        </w:numPr>
      </w:pPr>
      <w:r>
        <w:t>案例:AI 同时说"市场增长"和"竞争激烈导致利润下降",需判断是否矛盾</w:t>
      </w:r>
    </w:p>
    <w:p w14:paraId="5E13CA33">
      <w:r>
        <w:rPr>
          <w:b/>
        </w:rPr>
        <w:t>维度 3:价值对齐性</w:t>
      </w:r>
    </w:p>
    <w:p w14:paraId="504B8F56">
      <w:pPr>
        <w:numPr>
          <w:ilvl w:val="0"/>
          <w:numId w:val="33"/>
        </w:numPr>
      </w:pPr>
      <w:r>
        <w:t>检查:AI 输出是否符合企业价值观、商业目标?</w:t>
      </w:r>
    </w:p>
    <w:p w14:paraId="63B12292">
      <w:pPr>
        <w:numPr>
          <w:ilvl w:val="0"/>
          <w:numId w:val="33"/>
        </w:numPr>
      </w:pPr>
      <w:r>
        <w:t>方法:对照企业战略、品牌调性</w:t>
      </w:r>
    </w:p>
    <w:p w14:paraId="16A48CCC">
      <w:pPr>
        <w:numPr>
          <w:ilvl w:val="0"/>
          <w:numId w:val="33"/>
        </w:numPr>
      </w:pPr>
      <w:r>
        <w:t>案例:AI 生成的营销文案是否符合品牌形象?</w:t>
      </w:r>
    </w:p>
    <w:p w14:paraId="00931F82">
      <w:r>
        <w:rPr>
          <w:b/>
        </w:rPr>
        <w:t>维度 4:合规安全性</w:t>
      </w:r>
    </w:p>
    <w:p w14:paraId="79E233FB">
      <w:pPr>
        <w:numPr>
          <w:ilvl w:val="0"/>
          <w:numId w:val="34"/>
        </w:numPr>
      </w:pPr>
      <w:r>
        <w:t>检查:是否涉及敏感信息、法律风险?</w:t>
      </w:r>
    </w:p>
    <w:p w14:paraId="53BBF372">
      <w:pPr>
        <w:numPr>
          <w:ilvl w:val="0"/>
          <w:numId w:val="34"/>
        </w:numPr>
      </w:pPr>
      <w:r>
        <w:t>方法:对照数据安全、法规要求</w:t>
      </w:r>
    </w:p>
    <w:p w14:paraId="0ABF3AAA">
      <w:pPr>
        <w:numPr>
          <w:ilvl w:val="0"/>
          <w:numId w:val="34"/>
        </w:numPr>
      </w:pPr>
      <w:r>
        <w:t>案例:AI 生成的客户邮件是否泄露了内部信息?</w:t>
      </w:r>
    </w:p>
    <w:p w14:paraId="0B5332A2">
      <w:r>
        <w:rPr>
          <w:b/>
        </w:rPr>
        <w:t>3.3.3 把关工具:AI 输出审核清单</w:t>
      </w:r>
    </w:p>
    <w:p w14:paraId="529C435E">
      <w:r>
        <mc:AlternateContent>
          <mc:Choice Requires="wps">
            <w:drawing>
              <wp:inline distT="0" distB="0" distL="0" distR="0">
                <wp:extent cx="5278120" cy="5278120"/>
                <wp:effectExtent l="0" t="0" r="0" b="0"/>
                <wp:docPr id="16" name="文本框 n7xbow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8120" cy="527812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 w="1">
                          <a:solidFill>
                            <a:srgbClr val="000000">
                              <a:alpha val="10000"/>
                            </a:srgbClr>
                          </a:solidFill>
                        </a:ln>
                      </wps:spPr>
                      <wps:txbx>
                        <w:txbxContent>
                          <w:p w14:paraId="0547D1F7">
                            <w:r>
                              <w:t>□ 事实核查:关键数据是否验证?</w:t>
                            </w:r>
                          </w:p>
                          <w:p w14:paraId="0F15F8EC">
                            <w:r>
                              <w:t>□ 逻辑检验:推理是否站得住脚?</w:t>
                            </w:r>
                          </w:p>
                          <w:p w14:paraId="384C0D34">
                            <w:r>
                              <w:t>□ 价值对齐:是否符合我们的目标?</w:t>
                            </w:r>
                          </w:p>
                          <w:p w14:paraId="1C73D3B7">
                            <w:r>
                              <w:t>□ 合规检查:是否有法律/数据安全风险?</w:t>
                            </w:r>
                          </w:p>
                          <w:p w14:paraId="5B9993E6">
                            <w:r>
                              <w:t>□ 语言优化:表达是否准确、专业?</w:t>
                            </w:r>
                          </w:p>
                          <w:p w14:paraId="61046B80"/>
                        </w:txbxContent>
                      </wps:txbx>
                      <wps:bodyPr rot="0" spcFirstLastPara="0" vertOverflow="overflow" horzOverflow="overflow" vert="horz" wrap="square" lIns="400050" tIns="114300" rIns="114300" bIns="11430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n7xbow" o:spid="_x0000_s1026" o:spt="202" type="#_x0000_t202" style="height:415.6pt;width:415.6pt;" fillcolor="#FAFAFA" filled="t" stroked="t" coordsize="21600,21600" o:gfxdata="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MtRIdXSAAAA&#10;BQEAAA8AAAAAAAAAAQAgAAAAIgAAAGRycy9kb3ducmV2LnhtbFBLAQIUABQAAAAIAIdO4kDSKea6&#10;XAIAAOEEAAAOAAAAAAAAAAEAIAAAACEBAABkcnMvZTJvRG9jLnhtbFBLBQYAAAAABgAGAFkBAADv&#10;BQAAAAA=&#10;">
                <v:fill on="t" focussize="0,0"/>
                <v:stroke weight="7.8740157480315e-5pt" color="#000000" opacity="6553f" joinstyle="round"/>
                <v:imagedata o:title=""/>
                <o:lock v:ext="edit" aspectratio="f"/>
                <v:textbox inset="11.1125mm,3.175mm,3.175mm,3.175mm" style="mso-fit-shape-to-text:t;">
                  <w:txbxContent>
                    <w:p w14:paraId="0547D1F7">
                      <w:r>
                        <w:t>□ 事实核查:关键数据是否验证?</w:t>
                      </w:r>
                    </w:p>
                    <w:p w14:paraId="0F15F8EC">
                      <w:r>
                        <w:t>□ 逻辑检验:推理是否站得住脚?</w:t>
                      </w:r>
                    </w:p>
                    <w:p w14:paraId="384C0D34">
                      <w:r>
                        <w:t>□ 价值对齐:是否符合我们的目标?</w:t>
                      </w:r>
                    </w:p>
                    <w:p w14:paraId="1C73D3B7">
                      <w:r>
                        <w:t>□ 合规检查:是否有法律/数据安全风险?</w:t>
                      </w:r>
                    </w:p>
                    <w:p w14:paraId="5B9993E6">
                      <w:r>
                        <w:t>□ 语言优化:表达是否准确、专业?</w:t>
                      </w:r>
                    </w:p>
                    <w:p w14:paraId="61046B80"/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300AA19D">
      <w:r>
        <w:rPr>
          <w:b/>
        </w:rPr>
        <w:t>3.4 能力四:流程设计能力(Process Design)</w:t>
      </w:r>
    </w:p>
    <w:p w14:paraId="399DCB9C">
      <w:r>
        <w:rPr>
          <w:b/>
        </w:rPr>
        <w:t>3.4.1 为什么要设计流程</w:t>
      </w:r>
    </w:p>
    <w:p w14:paraId="3388940F">
      <w:pPr>
        <w:numPr>
          <w:ilvl w:val="0"/>
          <w:numId w:val="35"/>
        </w:numPr>
      </w:pPr>
      <w:r>
        <w:t>单次使用 AI 是"战术",设计可复用流程是"战略"</w:t>
      </w:r>
    </w:p>
    <w:p w14:paraId="471EE04F">
      <w:pPr>
        <w:numPr>
          <w:ilvl w:val="0"/>
          <w:numId w:val="35"/>
        </w:numPr>
      </w:pPr>
      <w:r>
        <w:t>好流程可以固化为组织能力,而非个人技巧</w:t>
      </w:r>
    </w:p>
    <w:p w14:paraId="0BE5B300">
      <w:r>
        <w:rPr>
          <w:b/>
        </w:rPr>
        <w:t>3.4.2 流程设计四步法</w:t>
      </w:r>
    </w:p>
    <w:p w14:paraId="3DBEE66A">
      <w:r>
        <w:rPr>
          <w:b/>
        </w:rPr>
        <w:t>Step 1:场景识别</w:t>
      </w:r>
    </w:p>
    <w:p w14:paraId="65BEC23B">
      <w:pPr>
        <w:numPr>
          <w:ilvl w:val="0"/>
          <w:numId w:val="36"/>
        </w:numPr>
      </w:pPr>
      <w:r>
        <w:t>问题:哪些工作场景适合人机协同?</w:t>
      </w:r>
    </w:p>
    <w:p w14:paraId="552827EE">
      <w:pPr>
        <w:numPr>
          <w:ilvl w:val="0"/>
          <w:numId w:val="36"/>
        </w:numPr>
      </w:pPr>
      <w:r>
        <w:t>标准:重复性高、有标准的、量大的任务</w:t>
      </w:r>
    </w:p>
    <w:p w14:paraId="1BDEAEAC">
      <w:r>
        <w:rPr>
          <w:b/>
        </w:rPr>
        <w:t>Step 2:节点设计</w:t>
      </w:r>
    </w:p>
    <w:p w14:paraId="175912F7">
      <w:pPr>
        <w:numPr>
          <w:ilvl w:val="0"/>
          <w:numId w:val="37"/>
        </w:numPr>
      </w:pPr>
      <w:r>
        <w:t>画出流程图:人→AI→人→AI→人</w:t>
      </w:r>
    </w:p>
    <w:p w14:paraId="68640414">
      <w:pPr>
        <w:numPr>
          <w:ilvl w:val="0"/>
          <w:numId w:val="37"/>
        </w:numPr>
      </w:pPr>
      <w:r>
        <w:t>明确每个节点的输入输出</w:t>
      </w:r>
    </w:p>
    <w:p w14:paraId="5D7F94B3">
      <w:r>
        <w:rPr>
          <w:b/>
        </w:rPr>
        <w:t>Step 3:工具选型</w:t>
      </w:r>
    </w:p>
    <w:p w14:paraId="1DC3D7C9">
      <w:pPr>
        <w:numPr>
          <w:ilvl w:val="0"/>
          <w:numId w:val="38"/>
        </w:numPr>
      </w:pPr>
      <w:r>
        <w:t>每个节点用什么 AI 工具?</w:t>
      </w:r>
    </w:p>
    <w:p w14:paraId="32824773">
      <w:pPr>
        <w:numPr>
          <w:ilvl w:val="0"/>
          <w:numId w:val="38"/>
        </w:numPr>
      </w:pPr>
      <w:r>
        <w:t>案例:</w:t>
      </w:r>
    </w:p>
    <w:p w14:paraId="1D2F2F0F">
      <w:pPr>
        <w:numPr>
          <w:ilvl w:val="1"/>
          <w:numId w:val="38"/>
        </w:numPr>
      </w:pPr>
      <w:r>
        <w:t>信息搜集 → 搜索引擎 AI</w:t>
      </w:r>
    </w:p>
    <w:p w14:paraId="521C7981">
      <w:pPr>
        <w:numPr>
          <w:ilvl w:val="1"/>
          <w:numId w:val="38"/>
        </w:numPr>
      </w:pPr>
      <w:r>
        <w:t>内容生成 → ChatGPT/文心一言</w:t>
      </w:r>
    </w:p>
    <w:p w14:paraId="676D9A68">
      <w:pPr>
        <w:numPr>
          <w:ilvl w:val="1"/>
          <w:numId w:val="38"/>
        </w:numPr>
      </w:pPr>
      <w:r>
        <w:t>数据分析 → BI 工具 + AI</w:t>
      </w:r>
    </w:p>
    <w:p w14:paraId="076F6A53">
      <w:r>
        <w:rPr>
          <w:b/>
        </w:rPr>
        <w:t>Step 4:迭代优化</w:t>
      </w:r>
    </w:p>
    <w:p w14:paraId="6758B7E2">
      <w:pPr>
        <w:numPr>
          <w:ilvl w:val="0"/>
          <w:numId w:val="39"/>
        </w:numPr>
      </w:pPr>
      <w:r>
        <w:t>试运行,发现问题</w:t>
      </w:r>
    </w:p>
    <w:p w14:paraId="0BD53E5A">
      <w:pPr>
        <w:numPr>
          <w:ilvl w:val="0"/>
          <w:numId w:val="39"/>
        </w:numPr>
      </w:pPr>
      <w:r>
        <w:t>持续优化流程</w:t>
      </w:r>
    </w:p>
    <w:p w14:paraId="4C221B33">
      <w:pPr>
        <w:numPr>
          <w:ilvl w:val="0"/>
          <w:numId w:val="39"/>
        </w:numPr>
      </w:pPr>
      <w:r>
        <w:t>固化为 SOP(标准作业流程)</w:t>
      </w:r>
    </w:p>
    <w:p w14:paraId="66703410">
      <w:r>
        <w:rPr>
          <w:b/>
        </w:rPr>
        <w:t>3.4.3 案例:某销售团队的客户跟进流程再造</w:t>
      </w:r>
    </w:p>
    <w:p w14:paraId="775B3DEA">
      <w:r>
        <mc:AlternateContent>
          <mc:Choice Requires="wps">
            <w:drawing>
              <wp:inline distT="0" distB="0" distL="0" distR="0">
                <wp:extent cx="5278120" cy="5278120"/>
                <wp:effectExtent l="0" t="0" r="0" b="0"/>
                <wp:docPr id="18" name="文本框 ubz25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8120" cy="527812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 w="1">
                          <a:solidFill>
                            <a:srgbClr val="000000">
                              <a:alpha val="10000"/>
                            </a:srgbClr>
                          </a:solidFill>
                        </a:ln>
                      </wps:spPr>
                      <wps:txbx>
                        <w:txbxContent>
                          <w:p w14:paraId="73D11944">
                            <w:r>
                              <w:t>传统流程:</w:t>
                            </w:r>
                          </w:p>
                          <w:p w14:paraId="62AAD87A">
                            <w:r>
                              <w:t>销售人员手动记录客户信息 → 定期回忆哪些客户该跟进 → 手动发邮件/打电话</w:t>
                            </w:r>
                          </w:p>
                          <w:p w14:paraId="0AF90A59"/>
                          <w:p w14:paraId="7C66CC59">
                            <w:r>
                              <w:t>紫领流程:</w:t>
                            </w:r>
                          </w:p>
                          <w:p w14:paraId="39F96A82">
                            <w:r>
                              <w:t>CRM 自动记录客户互动 → AI 分析客户状态,生成跟进清单 → AI 起草个性化跟进话术 → 销售审核调整后发送 → AI 追踪效果,更新优先级</w:t>
                            </w:r>
                          </w:p>
                          <w:p w14:paraId="6F4C981B"/>
                          <w:p w14:paraId="59C960A8">
                            <w:r>
                              <w:t>结果:</w:t>
                            </w:r>
                          </w:p>
                          <w:p w14:paraId="1A0B81BE">
                            <w:r>
                              <w:t>- 跟进及时率从 60% 提升到 95%</w:t>
                            </w:r>
                          </w:p>
                          <w:p w14:paraId="66F5ED62">
                            <w:r>
                              <w:t>- 销售人员时间节省 40%</w:t>
                            </w:r>
                          </w:p>
                          <w:p w14:paraId="03BE0D52">
                            <w:r>
                              <w:t>- 转化率提升 25%</w:t>
                            </w:r>
                          </w:p>
                          <w:p w14:paraId="493ED192"/>
                        </w:txbxContent>
                      </wps:txbx>
                      <wps:bodyPr rot="0" spcFirstLastPara="0" vertOverflow="overflow" horzOverflow="overflow" vert="horz" wrap="square" lIns="400050" tIns="114300" rIns="114300" bIns="11430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ubz25k" o:spid="_x0000_s1026" o:spt="202" type="#_x0000_t202" style="height:415.6pt;width:415.6pt;" fillcolor="#FAFAFA" filled="t" stroked="t" coordsize="21600,21600" o:gfxdata="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LUSHV0gAA&#10;AAUBAAAPAAAAAAAAAAEAIAAAACIAAABkcnMvZG93bnJldi54bWxQSwECFAAUAAAACACHTuJAdbHu&#10;eF0CAADhBAAADgAAAAAAAAABACAAAAAhAQAAZHJzL2Uyb0RvYy54bWxQSwUGAAAAAAYABgBZAQAA&#10;8AUAAAAA&#10;">
                <v:fill on="t" focussize="0,0"/>
                <v:stroke weight="7.8740157480315e-5pt" color="#000000" opacity="6553f" joinstyle="round"/>
                <v:imagedata o:title=""/>
                <o:lock v:ext="edit" aspectratio="f"/>
                <v:textbox inset="11.1125mm,3.175mm,3.175mm,3.175mm" style="mso-fit-shape-to-text:t;">
                  <w:txbxContent>
                    <w:p w14:paraId="73D11944">
                      <w:r>
                        <w:t>传统流程:</w:t>
                      </w:r>
                    </w:p>
                    <w:p w14:paraId="62AAD87A">
                      <w:r>
                        <w:t>销售人员手动记录客户信息 → 定期回忆哪些客户该跟进 → 手动发邮件/打电话</w:t>
                      </w:r>
                    </w:p>
                    <w:p w14:paraId="0AF90A59"/>
                    <w:p w14:paraId="7C66CC59">
                      <w:r>
                        <w:t>紫领流程:</w:t>
                      </w:r>
                    </w:p>
                    <w:p w14:paraId="39F96A82">
                      <w:r>
                        <w:t>CRM 自动记录客户互动 → AI 分析客户状态,生成跟进清单 → AI 起草个性化跟进话术 → 销售审核调整后发送 → AI 追踪效果,更新优先级</w:t>
                      </w:r>
                    </w:p>
                    <w:p w14:paraId="6F4C981B"/>
                    <w:p w14:paraId="59C960A8">
                      <w:r>
                        <w:t>结果:</w:t>
                      </w:r>
                    </w:p>
                    <w:p w14:paraId="1A0B81BE">
                      <w:r>
                        <w:t>- 跟进及时率从 60% 提升到 95%</w:t>
                      </w:r>
                    </w:p>
                    <w:p w14:paraId="66F5ED62">
                      <w:r>
                        <w:t>- 销售人员时间节省 40%</w:t>
                      </w:r>
                    </w:p>
                    <w:p w14:paraId="03BE0D52">
                      <w:r>
                        <w:t>- 转化率提升 25%</w:t>
                      </w:r>
                    </w:p>
                    <w:p w14:paraId="493ED192"/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46C71BB0">
      <w:r>
        <w:rPr>
          <w:b/>
        </w:rPr>
        <w:t>3.5 能力五:持续学习能力(Continuous Learning)</w:t>
      </w:r>
    </w:p>
    <w:p w14:paraId="1FE9D9CA">
      <w:r>
        <w:rPr>
          <w:b/>
        </w:rPr>
        <w:t>3.5.1 AI 时代,学习方式变了</w:t>
      </w:r>
    </w:p>
    <w:p w14:paraId="2C633927">
      <w:pPr>
        <w:numPr>
          <w:ilvl w:val="0"/>
          <w:numId w:val="40"/>
        </w:numPr>
      </w:pPr>
      <w:r>
        <w:t>过去:阶段性学习(考证、培训、读书)</w:t>
      </w:r>
    </w:p>
    <w:p w14:paraId="4D1CAE97">
      <w:pPr>
        <w:numPr>
          <w:ilvl w:val="0"/>
          <w:numId w:val="40"/>
        </w:numPr>
      </w:pPr>
      <w:r>
        <w:t>现在:持续学习(AI 工具每月更新,必须跟上)</w:t>
      </w:r>
    </w:p>
    <w:p w14:paraId="49C76A50">
      <w:r>
        <w:rPr>
          <w:b/>
        </w:rPr>
        <w:t>3.5.2 紫领的学习飞轮</w:t>
      </w:r>
    </w:p>
    <w:p w14:paraId="6802A19A">
      <w:r>
        <mc:AlternateContent>
          <mc:Choice Requires="wps">
            <w:drawing>
              <wp:inline distT="0" distB="0" distL="0" distR="0">
                <wp:extent cx="5278120" cy="5278120"/>
                <wp:effectExtent l="0" t="0" r="0" b="0"/>
                <wp:docPr id="20" name="文本框 y77fum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8120" cy="527812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 w="1">
                          <a:solidFill>
                            <a:srgbClr val="000000">
                              <a:alpha val="10000"/>
                            </a:srgbClr>
                          </a:solidFill>
                        </a:ln>
                      </wps:spPr>
                      <wps:txbx>
                        <w:txbxContent>
                          <w:p w14:paraId="1F7CC538">
                            <w:r>
                              <w:t>发现新 AI 工具 → 试用评估 → 应用到工作 → 总结经验 → 优化流程 → 分享传播 → 发现新工具……</w:t>
                            </w:r>
                          </w:p>
                          <w:p w14:paraId="4D66173B"/>
                        </w:txbxContent>
                      </wps:txbx>
                      <wps:bodyPr rot="0" spcFirstLastPara="0" vertOverflow="overflow" horzOverflow="overflow" vert="horz" wrap="square" lIns="400050" tIns="114300" rIns="114300" bIns="11430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y77fum" o:spid="_x0000_s1026" o:spt="202" type="#_x0000_t202" style="height:415.6pt;width:415.6pt;" fillcolor="#FAFAFA" filled="t" stroked="t" coordsize="21600,21600" o:gfxdata="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MtRIdXSAAAA&#10;BQEAAA8AAAAAAAAAAQAgAAAAIgAAAGRycy9kb3ducmV2LnhtbFBLAQIUABQAAAAIAIdO4kARwWMX&#10;XAIAAOEEAAAOAAAAAAAAAAEAIAAAACEBAABkcnMvZTJvRG9jLnhtbFBLBQYAAAAABgAGAFkBAADv&#10;BQAAAAA=&#10;">
                <v:fill on="t" focussize="0,0"/>
                <v:stroke weight="7.8740157480315e-5pt" color="#000000" opacity="6553f" joinstyle="round"/>
                <v:imagedata o:title=""/>
                <o:lock v:ext="edit" aspectratio="f"/>
                <v:textbox inset="11.1125mm,3.175mm,3.175mm,3.175mm" style="mso-fit-shape-to-text:t;">
                  <w:txbxContent>
                    <w:p w14:paraId="1F7CC538">
                      <w:r>
                        <w:t>发现新 AI 工具 → 试用评估 → 应用到工作 → 总结经验 → 优化流程 → 分享传播 → 发现新工具……</w:t>
                      </w:r>
                    </w:p>
                    <w:p w14:paraId="4D66173B"/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3C768245">
      <w:r>
        <w:rPr>
          <w:b/>
        </w:rPr>
        <w:t>3.5.3 学习资源与方法</w:t>
      </w:r>
    </w:p>
    <w:p w14:paraId="21679D31">
      <w:pPr>
        <w:numPr>
          <w:ilvl w:val="0"/>
          <w:numId w:val="41"/>
        </w:numPr>
      </w:pPr>
      <w:r>
        <w:t>资源:</w:t>
      </w:r>
    </w:p>
    <w:p w14:paraId="76FD74D5">
      <w:pPr>
        <w:numPr>
          <w:ilvl w:val="1"/>
          <w:numId w:val="41"/>
        </w:numPr>
      </w:pPr>
      <w:r>
        <w:t>AI 工具导航网站(定期浏览新工具)</w:t>
      </w:r>
    </w:p>
    <w:p w14:paraId="433CE797">
      <w:pPr>
        <w:numPr>
          <w:ilvl w:val="1"/>
          <w:numId w:val="41"/>
        </w:numPr>
      </w:pPr>
      <w:r>
        <w:t>行业社群(交流最佳实践)</w:t>
      </w:r>
    </w:p>
    <w:p w14:paraId="7DBAFCB7">
      <w:pPr>
        <w:numPr>
          <w:ilvl w:val="1"/>
          <w:numId w:val="41"/>
        </w:numPr>
      </w:pPr>
      <w:r>
        <w:t>官方文档(深度学习工具)</w:t>
      </w:r>
    </w:p>
    <w:p w14:paraId="36DE7207">
      <w:pPr>
        <w:numPr>
          <w:ilvl w:val="0"/>
          <w:numId w:val="41"/>
        </w:numPr>
      </w:pPr>
      <w:r>
        <w:t>方法:</w:t>
      </w:r>
    </w:p>
    <w:p w14:paraId="6717303A">
      <w:pPr>
        <w:numPr>
          <w:ilvl w:val="1"/>
          <w:numId w:val="41"/>
        </w:numPr>
      </w:pPr>
      <w:r>
        <w:t>每周试用 1 个新 AI 工具</w:t>
      </w:r>
    </w:p>
    <w:p w14:paraId="1A85DC22">
      <w:pPr>
        <w:numPr>
          <w:ilvl w:val="1"/>
          <w:numId w:val="41"/>
        </w:numPr>
      </w:pPr>
      <w:r>
        <w:t>每月优化 1 个工作流程</w:t>
      </w:r>
    </w:p>
    <w:p w14:paraId="0DE92902">
      <w:pPr>
        <w:numPr>
          <w:ilvl w:val="1"/>
          <w:numId w:val="41"/>
        </w:numPr>
      </w:pPr>
      <w:r>
        <w:t>每季度复盘学习成果</w:t>
      </w:r>
    </w:p>
    <w:p w14:paraId="2C7FE4CF">
      <w:pPr>
        <w:pStyle w:val="4"/>
        <w:rPr>
          <w:rFonts w:hint="eastAsia" w:eastAsia="微软雅黑"/>
          <w:lang w:val="en-US" w:eastAsia="zh-CN"/>
        </w:rPr>
      </w:pPr>
      <w:r>
        <w:rPr>
          <w:b/>
        </w:rPr>
        <w:t>模块四:工具赋能——紫领必备的 AI 工具箱</w:t>
      </w:r>
      <w:r>
        <w:rPr>
          <w:rFonts w:hint="eastAsia"/>
          <w:lang w:val="en-US" w:eastAsia="zh-CN"/>
        </w:rPr>
        <w:t xml:space="preserve"> </w:t>
      </w:r>
    </w:p>
    <w:p w14:paraId="129BBD5B">
      <w:r>
        <w:rPr>
          <w:b/>
        </w:rPr>
        <w:t>4.1 工具选型原则:不求多,但求精</w:t>
      </w:r>
    </w:p>
    <w:p w14:paraId="42B3836F">
      <w:r>
        <w:rPr>
          <w:b/>
        </w:rPr>
        <w:t>原则 1:聚焦高频场景</w:t>
      </w:r>
    </w:p>
    <w:p w14:paraId="52F5E5AC">
      <w:pPr>
        <w:numPr>
          <w:ilvl w:val="0"/>
          <w:numId w:val="42"/>
        </w:numPr>
      </w:pPr>
      <w:r>
        <w:t>不要追求"工具全家桶",而是找到覆盖 80% 工作场景的工具</w:t>
      </w:r>
    </w:p>
    <w:p w14:paraId="7D4C397A">
      <w:pPr>
        <w:numPr>
          <w:ilvl w:val="0"/>
          <w:numId w:val="42"/>
        </w:numPr>
      </w:pPr>
      <w:r>
        <w:t>建议:精通 3-5 个核心工具,胜过浅尝 50 个工具</w:t>
      </w:r>
    </w:p>
    <w:p w14:paraId="506EC1D4">
      <w:r>
        <w:rPr>
          <w:b/>
        </w:rPr>
        <w:t>原则 2:选择可信赖平台</w:t>
      </w:r>
    </w:p>
    <w:p w14:paraId="741DBCE7">
      <w:pPr>
        <w:numPr>
          <w:ilvl w:val="0"/>
          <w:numId w:val="43"/>
        </w:numPr>
      </w:pPr>
      <w:r>
        <w:t>考虑因素:数据安全、服务稳定性、企业认可度</w:t>
      </w:r>
    </w:p>
    <w:p w14:paraId="45A5473E">
      <w:pPr>
        <w:numPr>
          <w:ilvl w:val="0"/>
          <w:numId w:val="43"/>
        </w:numPr>
      </w:pPr>
      <w:r>
        <w:t>推荐:优先选择大厂产品或企业版</w:t>
      </w:r>
    </w:p>
    <w:p w14:paraId="18DD202C">
      <w:r>
        <w:rPr>
          <w:b/>
        </w:rPr>
        <w:t>原则 3:注重工具组合</w:t>
      </w:r>
    </w:p>
    <w:p w14:paraId="685D08B3">
      <w:pPr>
        <w:numPr>
          <w:ilvl w:val="0"/>
          <w:numId w:val="44"/>
        </w:numPr>
      </w:pPr>
      <w:r>
        <w:t>不同工具覆盖不同场景,形成工具矩阵</w:t>
      </w:r>
    </w:p>
    <w:p w14:paraId="173E5792">
      <w:pPr>
        <w:numPr>
          <w:ilvl w:val="0"/>
          <w:numId w:val="44"/>
        </w:numPr>
      </w:pPr>
      <w:r>
        <w:t>关键:工具之间能协同(数据互通)</w:t>
      </w:r>
    </w:p>
    <w:p w14:paraId="532A01E6">
      <w:r>
        <w:rPr>
          <w:b/>
        </w:rPr>
        <w:t>4.2 六大场景的 AI 工具推荐</w:t>
      </w:r>
    </w:p>
    <w:p w14:paraId="5596FA6F">
      <w:r>
        <w:rPr>
          <w:b/>
        </w:rPr>
        <w:t>场景 1:文本创作与优化</w:t>
      </w:r>
    </w:p>
    <w:p w14:paraId="2C1F291E">
      <w:pPr>
        <w:numPr>
          <w:ilvl w:val="0"/>
          <w:numId w:val="45"/>
        </w:numPr>
      </w:pPr>
      <w:r>
        <w:t>工具:ChatGPT、文心一言、讯飞星火、通义千问</w:t>
      </w:r>
    </w:p>
    <w:p w14:paraId="55B5FC50">
      <w:pPr>
        <w:numPr>
          <w:ilvl w:val="0"/>
          <w:numId w:val="45"/>
        </w:numPr>
      </w:pPr>
      <w:r>
        <w:t>适用:邮件撰写、报告起草、文案创作、内容翻译</w:t>
      </w:r>
    </w:p>
    <w:p w14:paraId="670B7A50">
      <w:pPr>
        <w:numPr>
          <w:ilvl w:val="0"/>
          <w:numId w:val="45"/>
        </w:numPr>
      </w:pPr>
      <w:r>
        <w:t>技巧:</w:t>
      </w:r>
    </w:p>
    <w:p w14:paraId="6D13A199">
      <w:pPr>
        <w:numPr>
          <w:ilvl w:val="1"/>
          <w:numId w:val="45"/>
        </w:numPr>
      </w:pPr>
      <w:r>
        <w:t>提供清晰背景和要求</w:t>
      </w:r>
    </w:p>
    <w:p w14:paraId="74A03A2A">
      <w:pPr>
        <w:numPr>
          <w:ilvl w:val="1"/>
          <w:numId w:val="45"/>
        </w:numPr>
      </w:pPr>
      <w:r>
        <w:t>多轮对话优化</w:t>
      </w:r>
    </w:p>
    <w:p w14:paraId="596328EF">
      <w:pPr>
        <w:numPr>
          <w:ilvl w:val="1"/>
          <w:numId w:val="45"/>
        </w:numPr>
      </w:pPr>
      <w:r>
        <w:t>人工最后把关</w:t>
      </w:r>
    </w:p>
    <w:p w14:paraId="63286983">
      <w:r>
        <w:rPr>
          <w:b/>
        </w:rPr>
        <w:t>场景 2:信息搜索与整理</w:t>
      </w:r>
    </w:p>
    <w:p w14:paraId="74793C65">
      <w:pPr>
        <w:numPr>
          <w:ilvl w:val="0"/>
          <w:numId w:val="46"/>
        </w:numPr>
      </w:pPr>
      <w:r>
        <w:t>工具:Perplexity、秘塔AI搜索、ChatGPT(联网模式)</w:t>
      </w:r>
    </w:p>
    <w:p w14:paraId="7CCACB6C">
      <w:pPr>
        <w:numPr>
          <w:ilvl w:val="0"/>
          <w:numId w:val="46"/>
        </w:numPr>
      </w:pPr>
      <w:r>
        <w:t>适用:行业研究、竞品分析、知识查询</w:t>
      </w:r>
    </w:p>
    <w:p w14:paraId="6E0159C3">
      <w:pPr>
        <w:numPr>
          <w:ilvl w:val="0"/>
          <w:numId w:val="46"/>
        </w:numPr>
      </w:pPr>
      <w:r>
        <w:t>技巧:</w:t>
      </w:r>
    </w:p>
    <w:p w14:paraId="04AA53A8">
      <w:pPr>
        <w:numPr>
          <w:ilvl w:val="1"/>
          <w:numId w:val="46"/>
        </w:numPr>
      </w:pPr>
      <w:r>
        <w:t>用精准关键词</w:t>
      </w:r>
    </w:p>
    <w:p w14:paraId="7FD30F89">
      <w:pPr>
        <w:numPr>
          <w:ilvl w:val="1"/>
          <w:numId w:val="46"/>
        </w:numPr>
      </w:pPr>
      <w:r>
        <w:t>要求列出信息来源</w:t>
      </w:r>
    </w:p>
    <w:p w14:paraId="2BE0B4A3">
      <w:pPr>
        <w:numPr>
          <w:ilvl w:val="1"/>
          <w:numId w:val="46"/>
        </w:numPr>
      </w:pPr>
      <w:r>
        <w:t>交叉验证重要信息</w:t>
      </w:r>
    </w:p>
    <w:p w14:paraId="5B1C37BE">
      <w:r>
        <w:rPr>
          <w:b/>
        </w:rPr>
        <w:t>场景 3:数据分析与可视化</w:t>
      </w:r>
    </w:p>
    <w:p w14:paraId="41B9C4DE">
      <w:pPr>
        <w:numPr>
          <w:ilvl w:val="0"/>
          <w:numId w:val="47"/>
        </w:numPr>
      </w:pPr>
      <w:r>
        <w:t>工具:Excel + Copilot、Power BI + AI、Tableau + AI</w:t>
      </w:r>
    </w:p>
    <w:p w14:paraId="5B6F53C7">
      <w:pPr>
        <w:numPr>
          <w:ilvl w:val="0"/>
          <w:numId w:val="47"/>
        </w:numPr>
      </w:pPr>
      <w:r>
        <w:t>适用:数据清洗、图表生成、趋势分析</w:t>
      </w:r>
    </w:p>
    <w:p w14:paraId="410AFDCE">
      <w:pPr>
        <w:numPr>
          <w:ilvl w:val="0"/>
          <w:numId w:val="47"/>
        </w:numPr>
      </w:pPr>
      <w:r>
        <w:t>技巧:</w:t>
      </w:r>
    </w:p>
    <w:p w14:paraId="299AF591">
      <w:pPr>
        <w:numPr>
          <w:ilvl w:val="1"/>
          <w:numId w:val="47"/>
        </w:numPr>
      </w:pPr>
      <w:r>
        <w:t>数据预处理很重要</w:t>
      </w:r>
    </w:p>
    <w:p w14:paraId="1D6A096D">
      <w:pPr>
        <w:numPr>
          <w:ilvl w:val="1"/>
          <w:numId w:val="47"/>
        </w:numPr>
      </w:pPr>
      <w:r>
        <w:t>明确分析目标</w:t>
      </w:r>
    </w:p>
    <w:p w14:paraId="71B9A777">
      <w:pPr>
        <w:numPr>
          <w:ilvl w:val="1"/>
          <w:numId w:val="47"/>
        </w:numPr>
      </w:pPr>
      <w:r>
        <w:t>结合业务解读数据</w:t>
      </w:r>
    </w:p>
    <w:p w14:paraId="1C6A5A5C">
      <w:r>
        <w:rPr>
          <w:b/>
        </w:rPr>
        <w:t>场景 4:演示文稿制作</w:t>
      </w:r>
    </w:p>
    <w:p w14:paraId="08C17E13">
      <w:pPr>
        <w:numPr>
          <w:ilvl w:val="0"/>
          <w:numId w:val="48"/>
        </w:numPr>
      </w:pPr>
      <w:r>
        <w:t>工具:Gamma、</w:t>
      </w:r>
      <w:r>
        <w:fldChar w:fldCharType="begin"/>
      </w:r>
      <w:r>
        <w:rPr>
          <w:rStyle w:val="19"/>
        </w:rPr>
        <w:instrText xml:space="preserve">HYPERLINK Beautiful.ai normalLink \tdfe -10 \tdlt text \tdsub normalLink \tdkey etm0tm</w:instrText>
      </w:r>
      <w:r>
        <w:fldChar w:fldCharType="separate"/>
      </w:r>
      <w:r>
        <w:rPr>
          <w:rStyle w:val="19"/>
        </w:rPr>
        <w:t>Beautiful.ai</w:t>
      </w:r>
      <w:r>
        <w:fldChar w:fldCharType="end"/>
      </w:r>
      <w:r>
        <w:t>、Tome、PPT + Copilot</w:t>
      </w:r>
    </w:p>
    <w:p w14:paraId="60C2C23C">
      <w:pPr>
        <w:numPr>
          <w:ilvl w:val="0"/>
          <w:numId w:val="48"/>
        </w:numPr>
      </w:pPr>
      <w:r>
        <w:t>适用:快速生成演示文稿、优化设计</w:t>
      </w:r>
    </w:p>
    <w:p w14:paraId="1953C6F1">
      <w:pPr>
        <w:numPr>
          <w:ilvl w:val="0"/>
          <w:numId w:val="48"/>
        </w:numPr>
      </w:pPr>
      <w:r>
        <w:t>技巧:</w:t>
      </w:r>
    </w:p>
    <w:p w14:paraId="3D97B2CA">
      <w:pPr>
        <w:numPr>
          <w:ilvl w:val="1"/>
          <w:numId w:val="48"/>
        </w:numPr>
      </w:pPr>
      <w:r>
        <w:t>先有清晰大纲</w:t>
      </w:r>
    </w:p>
    <w:p w14:paraId="29536F28">
      <w:pPr>
        <w:numPr>
          <w:ilvl w:val="1"/>
          <w:numId w:val="48"/>
        </w:numPr>
      </w:pPr>
      <w:r>
        <w:t>AI 生成初稿,人工精修</w:t>
      </w:r>
    </w:p>
    <w:p w14:paraId="4A0162C9">
      <w:pPr>
        <w:numPr>
          <w:ilvl w:val="1"/>
          <w:numId w:val="48"/>
        </w:numPr>
      </w:pPr>
      <w:r>
        <w:t>注意品牌一致性</w:t>
      </w:r>
    </w:p>
    <w:p w14:paraId="3D7D0617">
      <w:r>
        <w:rPr>
          <w:b/>
        </w:rPr>
        <w:t>场景 5:会议记录与纪要</w:t>
      </w:r>
    </w:p>
    <w:p w14:paraId="3FCAA7D2">
      <w:pPr>
        <w:numPr>
          <w:ilvl w:val="0"/>
          <w:numId w:val="49"/>
        </w:numPr>
      </w:pPr>
      <w:r>
        <w:t>工具:Otter.ai、飞书妙记、钉钉闪记</w:t>
      </w:r>
    </w:p>
    <w:p w14:paraId="3465930D">
      <w:pPr>
        <w:numPr>
          <w:ilvl w:val="0"/>
          <w:numId w:val="49"/>
        </w:numPr>
      </w:pPr>
      <w:r>
        <w:t>适用:会议实时转写、自动生成纪要</w:t>
      </w:r>
    </w:p>
    <w:p w14:paraId="7003919D">
      <w:pPr>
        <w:numPr>
          <w:ilvl w:val="0"/>
          <w:numId w:val="49"/>
        </w:numPr>
      </w:pPr>
      <w:r>
        <w:t>技巧:</w:t>
      </w:r>
    </w:p>
    <w:p w14:paraId="04F3D035">
      <w:pPr>
        <w:numPr>
          <w:ilvl w:val="1"/>
          <w:numId w:val="49"/>
        </w:numPr>
      </w:pPr>
      <w:r>
        <w:t>会前测试设备</w:t>
      </w:r>
    </w:p>
    <w:p w14:paraId="7C7F8D1D">
      <w:pPr>
        <w:numPr>
          <w:ilvl w:val="1"/>
          <w:numId w:val="49"/>
        </w:numPr>
      </w:pPr>
      <w:r>
        <w:t>会后校对重要内容</w:t>
      </w:r>
    </w:p>
    <w:p w14:paraId="47A1B4C2">
      <w:pPr>
        <w:numPr>
          <w:ilvl w:val="1"/>
          <w:numId w:val="49"/>
        </w:numPr>
      </w:pPr>
      <w:r>
        <w:t>标注行动项</w:t>
      </w:r>
    </w:p>
    <w:p w14:paraId="1E539B13">
      <w:r>
        <w:rPr>
          <w:b/>
        </w:rPr>
        <w:t>场景 6:任务管理与流程自动化</w:t>
      </w:r>
    </w:p>
    <w:p w14:paraId="0E15D423">
      <w:pPr>
        <w:numPr>
          <w:ilvl w:val="0"/>
          <w:numId w:val="50"/>
        </w:numPr>
      </w:pPr>
      <w:r>
        <w:t>工具:Notion AI、飞书多维表格 + AI、Zapier</w:t>
      </w:r>
    </w:p>
    <w:p w14:paraId="63487736">
      <w:pPr>
        <w:numPr>
          <w:ilvl w:val="0"/>
          <w:numId w:val="50"/>
        </w:numPr>
      </w:pPr>
      <w:r>
        <w:t>适用:任务提醒、流程自动化、知识管理</w:t>
      </w:r>
    </w:p>
    <w:p w14:paraId="432B9F08">
      <w:pPr>
        <w:numPr>
          <w:ilvl w:val="0"/>
          <w:numId w:val="50"/>
        </w:numPr>
      </w:pPr>
      <w:r>
        <w:t>技巧:</w:t>
      </w:r>
    </w:p>
    <w:p w14:paraId="5A5EC46E">
      <w:pPr>
        <w:numPr>
          <w:ilvl w:val="1"/>
          <w:numId w:val="50"/>
        </w:numPr>
      </w:pPr>
      <w:r>
        <w:t>建立清晰的工作流</w:t>
      </w:r>
    </w:p>
    <w:p w14:paraId="366E4622">
      <w:pPr>
        <w:numPr>
          <w:ilvl w:val="1"/>
          <w:numId w:val="50"/>
        </w:numPr>
      </w:pPr>
      <w:r>
        <w:t>善用模板和自动化规则</w:t>
      </w:r>
    </w:p>
    <w:p w14:paraId="4DC2370C">
      <w:pPr>
        <w:numPr>
          <w:ilvl w:val="1"/>
          <w:numId w:val="50"/>
        </w:numPr>
      </w:pPr>
      <w:r>
        <w:t>定期回顾优化</w:t>
      </w:r>
    </w:p>
    <w:p w14:paraId="0BE6422F">
      <w:r>
        <w:rPr>
          <w:b/>
        </w:rPr>
        <w:t>4.3 工具实战:30 分钟工具体验</w:t>
      </w:r>
    </w:p>
    <w:p w14:paraId="1752FA5B">
      <w:r>
        <w:rPr>
          <w:b/>
        </w:rPr>
        <w:t>体验 1:用 AI 撰写工作邮件(10 分钟)</w:t>
      </w:r>
    </w:p>
    <w:p w14:paraId="3AC0779B">
      <w:pPr>
        <w:numPr>
          <w:ilvl w:val="0"/>
          <w:numId w:val="51"/>
        </w:numPr>
      </w:pPr>
      <w:r>
        <w:t>场景:给客户写一封项目进展汇报邮件</w:t>
      </w:r>
    </w:p>
    <w:p w14:paraId="244CE595">
      <w:pPr>
        <w:numPr>
          <w:ilvl w:val="0"/>
          <w:numId w:val="51"/>
        </w:numPr>
      </w:pPr>
      <w:r>
        <w:t>步骤:</w:t>
      </w:r>
    </w:p>
    <w:p w14:paraId="1ACE7CD9">
      <w:pPr>
        <w:numPr>
          <w:ilvl w:val="0"/>
          <w:numId w:val="52"/>
        </w:numPr>
      </w:pPr>
      <w:r>
        <w:t>列出关键信息</w:t>
      </w:r>
    </w:p>
    <w:p w14:paraId="28D73AFA">
      <w:pPr>
        <w:numPr>
          <w:ilvl w:val="0"/>
          <w:numId w:val="52"/>
        </w:numPr>
      </w:pPr>
      <w:r>
        <w:t>用 AI 生成初稿</w:t>
      </w:r>
    </w:p>
    <w:p w14:paraId="4294C3A7">
      <w:pPr>
        <w:numPr>
          <w:ilvl w:val="0"/>
          <w:numId w:val="52"/>
        </w:numPr>
      </w:pPr>
      <w:r>
        <w:t>优化调整</w:t>
      </w:r>
    </w:p>
    <w:p w14:paraId="0CF12F83">
      <w:pPr>
        <w:numPr>
          <w:ilvl w:val="0"/>
          <w:numId w:val="52"/>
        </w:numPr>
      </w:pPr>
      <w:r>
        <w:t>对比传统写法,感受效率提升</w:t>
      </w:r>
    </w:p>
    <w:p w14:paraId="02780E98">
      <w:r>
        <w:rPr>
          <w:b/>
        </w:rPr>
        <w:t>体验 2:用 AI 分析数据并生成图表(10 分钟)</w:t>
      </w:r>
    </w:p>
    <w:p w14:paraId="3984CAB5">
      <w:pPr>
        <w:numPr>
          <w:ilvl w:val="0"/>
          <w:numId w:val="53"/>
        </w:numPr>
      </w:pPr>
      <w:r>
        <w:t>场景:分析某产品近 6 个月销售数据</w:t>
      </w:r>
    </w:p>
    <w:p w14:paraId="0A5C8EB2">
      <w:pPr>
        <w:numPr>
          <w:ilvl w:val="0"/>
          <w:numId w:val="53"/>
        </w:numPr>
      </w:pPr>
      <w:r>
        <w:t>步骤:</w:t>
      </w:r>
    </w:p>
    <w:p w14:paraId="256F496D">
      <w:pPr>
        <w:numPr>
          <w:ilvl w:val="0"/>
          <w:numId w:val="54"/>
        </w:numPr>
      </w:pPr>
      <w:r>
        <w:t>准备数据表</w:t>
      </w:r>
    </w:p>
    <w:p w14:paraId="20E710E3">
      <w:pPr>
        <w:numPr>
          <w:ilvl w:val="0"/>
          <w:numId w:val="54"/>
        </w:numPr>
      </w:pPr>
      <w:r>
        <w:t>向 AI 描述分析需求</w:t>
      </w:r>
    </w:p>
    <w:p w14:paraId="61E4FC5D">
      <w:pPr>
        <w:numPr>
          <w:ilvl w:val="0"/>
          <w:numId w:val="54"/>
        </w:numPr>
      </w:pPr>
      <w:r>
        <w:t>AI 生成图表和分析</w:t>
      </w:r>
    </w:p>
    <w:p w14:paraId="54812600">
      <w:pPr>
        <w:numPr>
          <w:ilvl w:val="0"/>
          <w:numId w:val="54"/>
        </w:numPr>
      </w:pPr>
      <w:r>
        <w:t>人工解读业务含义</w:t>
      </w:r>
    </w:p>
    <w:p w14:paraId="708D11D0">
      <w:r>
        <w:rPr>
          <w:b/>
        </w:rPr>
        <w:t>体验 3:用 AI 设计工作流程(10 分钟)</w:t>
      </w:r>
    </w:p>
    <w:p w14:paraId="5B95D681">
      <w:pPr>
        <w:numPr>
          <w:ilvl w:val="0"/>
          <w:numId w:val="55"/>
        </w:numPr>
      </w:pPr>
      <w:r>
        <w:t>场景:设计"客户投诉处理"的人机协同流程</w:t>
      </w:r>
    </w:p>
    <w:p w14:paraId="16F47349">
      <w:pPr>
        <w:numPr>
          <w:ilvl w:val="0"/>
          <w:numId w:val="55"/>
        </w:numPr>
      </w:pPr>
      <w:r>
        <w:t>步骤:</w:t>
      </w:r>
    </w:p>
    <w:p w14:paraId="750CED18">
      <w:pPr>
        <w:numPr>
          <w:ilvl w:val="0"/>
          <w:numId w:val="56"/>
        </w:numPr>
      </w:pPr>
      <w:r>
        <w:t>描述现有流程</w:t>
      </w:r>
    </w:p>
    <w:p w14:paraId="2EE3BADB">
      <w:pPr>
        <w:numPr>
          <w:ilvl w:val="0"/>
          <w:numId w:val="56"/>
        </w:numPr>
      </w:pPr>
      <w:r>
        <w:t>请 AI 建议优化方案</w:t>
      </w:r>
    </w:p>
    <w:p w14:paraId="52B480A7">
      <w:pPr>
        <w:numPr>
          <w:ilvl w:val="0"/>
          <w:numId w:val="56"/>
        </w:numPr>
      </w:pPr>
      <w:r>
        <w:t>人工评估可行性</w:t>
      </w:r>
    </w:p>
    <w:p w14:paraId="5CACF106">
      <w:pPr>
        <w:numPr>
          <w:ilvl w:val="0"/>
          <w:numId w:val="56"/>
        </w:numPr>
      </w:pPr>
      <w:r>
        <w:t>绘制最终流程图</w:t>
      </w:r>
    </w:p>
    <w:p w14:paraId="5F05DA15">
      <w:r>
        <w:rPr>
          <w:b/>
        </w:rPr>
        <w:t>4.4 工具管理:建立个人 AI 工具库</w:t>
      </w:r>
    </w:p>
    <w:p w14:paraId="38252CB2">
      <w:r>
        <w:rPr>
          <w:b/>
        </w:rPr>
        <w:t>建议结构:</w:t>
      </w:r>
    </w:p>
    <w:p w14:paraId="343F4B09">
      <w:r>
        <mc:AlternateContent>
          <mc:Choice Requires="wps">
            <w:drawing>
              <wp:inline distT="0" distB="0" distL="0" distR="0">
                <wp:extent cx="5278120" cy="5278120"/>
                <wp:effectExtent l="0" t="0" r="0" b="0"/>
                <wp:docPr id="22" name="文本框 8wuz3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8120" cy="527812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 w="1">
                          <a:solidFill>
                            <a:srgbClr val="000000">
                              <a:alpha val="10000"/>
                            </a:srgbClr>
                          </a:solidFill>
                        </a:ln>
                      </wps:spPr>
                      <wps:txbx>
                        <w:txbxContent>
                          <w:p w14:paraId="55DE1C39">
                            <w:r>
                              <w:t>我的 AI 工具库</w:t>
                            </w:r>
                          </w:p>
                          <w:p w14:paraId="5D78EE83">
                            <w:r>
                              <w:t>├─ 核心工具(日常必用)</w:t>
                            </w:r>
                          </w:p>
                          <w:p w14:paraId="6470BAEC">
                            <w:r>
                              <w:t>│   ├─ 对话式 AI:ChatGPT/文心一言</w:t>
                            </w:r>
                          </w:p>
                          <w:p w14:paraId="480BF467">
                            <w:r>
                              <w:t>│   ├─ 办公助手:Copilot</w:t>
                            </w:r>
                          </w:p>
                          <w:p w14:paraId="3A80159A">
                            <w:r>
                              <w:t>│   └─ 信息搜索:秘塔AI搜索</w:t>
                            </w:r>
                          </w:p>
                          <w:p w14:paraId="089ADD6C">
                            <w:r>
                              <w:t>├─ 场景工具(特定任务)</w:t>
                            </w:r>
                          </w:p>
                          <w:p w14:paraId="5E3B593E">
                            <w:r>
                              <w:t>│   ├─ 演示制作:Gamma</w:t>
                            </w:r>
                          </w:p>
                          <w:p w14:paraId="0FDBDC70">
                            <w:r>
                              <w:t>│   ├─ 数据分析:Excel AI</w:t>
                            </w:r>
                          </w:p>
                          <w:p w14:paraId="3944DA66">
                            <w:r>
                              <w:t>│   └─ 会议记录:飞书妙记</w:t>
                            </w:r>
                          </w:p>
                          <w:p w14:paraId="3968607F">
                            <w:r>
                              <w:t>└─ 探索清单(待评估)</w:t>
                            </w:r>
                          </w:p>
                          <w:p w14:paraId="50C91591">
                            <w:r>
                              <w:t xml:space="preserve">    └─ [新发现的工具]</w:t>
                            </w:r>
                          </w:p>
                          <w:p w14:paraId="24402FAE"/>
                        </w:txbxContent>
                      </wps:txbx>
                      <wps:bodyPr rot="0" spcFirstLastPara="0" vertOverflow="overflow" horzOverflow="overflow" vert="horz" wrap="square" lIns="400050" tIns="114300" rIns="114300" bIns="11430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8wuz3r" o:spid="_x0000_s1026" o:spt="202" type="#_x0000_t202" style="height:415.6pt;width:415.6pt;" fillcolor="#FAFAFA" filled="t" stroked="t" coordsize="21600,21600" o:gfxdata="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LUSHV0gAA&#10;AAUBAAAPAAAAAAAAAAEAIAAAACIAAABkcnMvZG93bnJldi54bWxQSwECFAAUAAAACACHTuJAok8S&#10;Zl0CAADhBAAADgAAAAAAAAABACAAAAAhAQAAZHJzL2Uyb0RvYy54bWxQSwUGAAAAAAYABgBZAQAA&#10;8AUAAAAA&#10;">
                <v:fill on="t" focussize="0,0"/>
                <v:stroke weight="7.8740157480315e-5pt" color="#000000" opacity="6553f" joinstyle="round"/>
                <v:imagedata o:title=""/>
                <o:lock v:ext="edit" aspectratio="f"/>
                <v:textbox inset="11.1125mm,3.175mm,3.175mm,3.175mm" style="mso-fit-shape-to-text:t;">
                  <w:txbxContent>
                    <w:p w14:paraId="55DE1C39">
                      <w:r>
                        <w:t>我的 AI 工具库</w:t>
                      </w:r>
                    </w:p>
                    <w:p w14:paraId="5D78EE83">
                      <w:r>
                        <w:t>├─ 核心工具(日常必用)</w:t>
                      </w:r>
                    </w:p>
                    <w:p w14:paraId="6470BAEC">
                      <w:r>
                        <w:t>│   ├─ 对话式 AI:ChatGPT/文心一言</w:t>
                      </w:r>
                    </w:p>
                    <w:p w14:paraId="480BF467">
                      <w:r>
                        <w:t>│   ├─ 办公助手:Copilot</w:t>
                      </w:r>
                    </w:p>
                    <w:p w14:paraId="3A80159A">
                      <w:r>
                        <w:t>│   └─ 信息搜索:秘塔AI搜索</w:t>
                      </w:r>
                    </w:p>
                    <w:p w14:paraId="089ADD6C">
                      <w:r>
                        <w:t>├─ 场景工具(特定任务)</w:t>
                      </w:r>
                    </w:p>
                    <w:p w14:paraId="5E3B593E">
                      <w:r>
                        <w:t>│   ├─ 演示制作:Gamma</w:t>
                      </w:r>
                    </w:p>
                    <w:p w14:paraId="0FDBDC70">
                      <w:r>
                        <w:t>│   ├─ 数据分析:Excel AI</w:t>
                      </w:r>
                    </w:p>
                    <w:p w14:paraId="3944DA66">
                      <w:r>
                        <w:t>│   └─ 会议记录:飞书妙记</w:t>
                      </w:r>
                    </w:p>
                    <w:p w14:paraId="3968607F">
                      <w:r>
                        <w:t>└─ 探索清单(待评估)</w:t>
                      </w:r>
                    </w:p>
                    <w:p w14:paraId="50C91591">
                      <w:r>
                        <w:t xml:space="preserve">    └─ [新发现的工具]</w:t>
                      </w:r>
                    </w:p>
                    <w:p w14:paraId="24402FAE"/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1B5B0C50">
      <w:pPr>
        <w:pBdr>
          <w:bottom w:val="single" w:color="020201" w:sz="4" w:space="0"/>
        </w:pBdr>
      </w:pPr>
    </w:p>
    <w:p w14:paraId="38D3A5E4">
      <w:pPr>
        <w:pStyle w:val="4"/>
        <w:rPr>
          <w:rFonts w:hint="eastAsia" w:eastAsia="微软雅黑"/>
          <w:lang w:val="en-US" w:eastAsia="zh-CN"/>
        </w:rPr>
      </w:pPr>
      <w:r>
        <w:rPr>
          <w:b/>
        </w:rPr>
        <w:t>模块五:转型路径——从白领到紫领的进阶地图</w:t>
      </w:r>
      <w:r>
        <w:rPr>
          <w:rFonts w:hint="eastAsia"/>
          <w:lang w:val="en-US" w:eastAsia="zh-CN"/>
        </w:rPr>
        <w:t xml:space="preserve"> </w:t>
      </w:r>
    </w:p>
    <w:p w14:paraId="74038D48">
      <w:r>
        <w:rPr>
          <w:b/>
        </w:rPr>
        <w:t>5.1 转型四阶段模型</w:t>
      </w:r>
    </w:p>
    <w:p w14:paraId="2A8DAAA6">
      <w:r>
        <w:rPr>
          <w:b/>
        </w:rPr>
        <w:t>阶段 0:传统白领(AI 盲区)</w:t>
      </w:r>
    </w:p>
    <w:p w14:paraId="1C75941C">
      <w:pPr>
        <w:numPr>
          <w:ilvl w:val="0"/>
          <w:numId w:val="57"/>
        </w:numPr>
      </w:pPr>
      <w:r>
        <w:t>特征:完全不用 AI,用传统方式工作</w:t>
      </w:r>
    </w:p>
    <w:p w14:paraId="699E9A9F">
      <w:pPr>
        <w:numPr>
          <w:ilvl w:val="0"/>
          <w:numId w:val="57"/>
        </w:numPr>
      </w:pPr>
      <w:r>
        <w:t>问题:效率低,竞争力下降</w:t>
      </w:r>
    </w:p>
    <w:p w14:paraId="314B4F5B">
      <w:pPr>
        <w:numPr>
          <w:ilvl w:val="0"/>
          <w:numId w:val="57"/>
        </w:numPr>
      </w:pPr>
      <w:r>
        <w:t>危机:3-5 年内可能被淘汰</w:t>
      </w:r>
    </w:p>
    <w:p w14:paraId="0E0CDD85">
      <w:r>
        <w:rPr>
          <w:b/>
        </w:rPr>
        <w:t>阶段 1:AI 尝试者(工具使用)</w:t>
      </w:r>
    </w:p>
    <w:p w14:paraId="297CE7A8">
      <w:pPr>
        <w:numPr>
          <w:ilvl w:val="0"/>
          <w:numId w:val="58"/>
        </w:numPr>
      </w:pPr>
      <w:r>
        <w:t>特征:开始使用 AI 工具,但仅限于简单任务</w:t>
      </w:r>
    </w:p>
    <w:p w14:paraId="5BD82436">
      <w:pPr>
        <w:numPr>
          <w:ilvl w:val="0"/>
          <w:numId w:val="58"/>
        </w:numPr>
      </w:pPr>
      <w:r>
        <w:t>能力:会提问 AI,完成基础任务</w:t>
      </w:r>
    </w:p>
    <w:p w14:paraId="63D2C4F2">
      <w:pPr>
        <w:numPr>
          <w:ilvl w:val="0"/>
          <w:numId w:val="58"/>
        </w:numPr>
      </w:pPr>
      <w:r>
        <w:t>不足:未形成系统思维,效率提升有限</w:t>
      </w:r>
    </w:p>
    <w:p w14:paraId="0176C4E2">
      <w:pPr>
        <w:numPr>
          <w:ilvl w:val="0"/>
          <w:numId w:val="58"/>
        </w:numPr>
      </w:pPr>
      <w:r>
        <w:t>目标:掌握 3-5 个核心工具</w:t>
      </w:r>
    </w:p>
    <w:p w14:paraId="29391256">
      <w:r>
        <w:rPr>
          <w:b/>
        </w:rPr>
        <w:t>阶段 2:紫领初级(人机协同)</w:t>
      </w:r>
    </w:p>
    <w:p w14:paraId="72000BBE">
      <w:pPr>
        <w:numPr>
          <w:ilvl w:val="0"/>
          <w:numId w:val="59"/>
        </w:numPr>
      </w:pPr>
      <w:r>
        <w:t>特征:能设计简单的人机协同流程</w:t>
      </w:r>
    </w:p>
    <w:p w14:paraId="6ACABB9D">
      <w:pPr>
        <w:numPr>
          <w:ilvl w:val="0"/>
          <w:numId w:val="59"/>
        </w:numPr>
      </w:pPr>
      <w:r>
        <w:t>能力:任务拆解、提示工程、质量把关</w:t>
      </w:r>
    </w:p>
    <w:p w14:paraId="1158D846">
      <w:pPr>
        <w:numPr>
          <w:ilvl w:val="0"/>
          <w:numId w:val="59"/>
        </w:numPr>
      </w:pPr>
      <w:r>
        <w:t>成果:个人效率提升 30-50%</w:t>
      </w:r>
    </w:p>
    <w:p w14:paraId="180EDA22">
      <w:pPr>
        <w:numPr>
          <w:ilvl w:val="0"/>
          <w:numId w:val="59"/>
        </w:numPr>
      </w:pPr>
      <w:r>
        <w:t>目标:在 2-3 个工作场景中熟练协同</w:t>
      </w:r>
    </w:p>
    <w:p w14:paraId="3079BA17">
      <w:r>
        <w:rPr>
          <w:b/>
        </w:rPr>
        <w:t>阶段 3:紫领中级(流程创新)</w:t>
      </w:r>
    </w:p>
    <w:p w14:paraId="06C77E8D">
      <w:pPr>
        <w:numPr>
          <w:ilvl w:val="0"/>
          <w:numId w:val="60"/>
        </w:numPr>
      </w:pPr>
      <w:r>
        <w:t>特征:能优化团队级工作流程</w:t>
      </w:r>
    </w:p>
    <w:p w14:paraId="6612CEE5">
      <w:pPr>
        <w:numPr>
          <w:ilvl w:val="0"/>
          <w:numId w:val="60"/>
        </w:numPr>
      </w:pPr>
      <w:r>
        <w:t>能力:流程设计、工具组合、经验沉淀</w:t>
      </w:r>
    </w:p>
    <w:p w14:paraId="11178689">
      <w:pPr>
        <w:numPr>
          <w:ilvl w:val="0"/>
          <w:numId w:val="60"/>
        </w:numPr>
      </w:pPr>
      <w:r>
        <w:t>成果:团队效率提升,成为内部标杆</w:t>
      </w:r>
    </w:p>
    <w:p w14:paraId="2599EAA9">
      <w:pPr>
        <w:numPr>
          <w:ilvl w:val="0"/>
          <w:numId w:val="60"/>
        </w:numPr>
      </w:pPr>
      <w:r>
        <w:t>目标:输出可复制的方法论,赋能他人</w:t>
      </w:r>
    </w:p>
    <w:p w14:paraId="49ADAD14">
      <w:r>
        <w:rPr>
          <w:b/>
        </w:rPr>
        <w:t>阶段 4:紫领高级(价值创造)</w:t>
      </w:r>
    </w:p>
    <w:p w14:paraId="0B520EBD">
      <w:pPr>
        <w:numPr>
          <w:ilvl w:val="0"/>
          <w:numId w:val="61"/>
        </w:numPr>
      </w:pPr>
      <w:r>
        <w:t>特征:用 AI 创造新的业务价值</w:t>
      </w:r>
    </w:p>
    <w:p w14:paraId="57529EA5">
      <w:pPr>
        <w:numPr>
          <w:ilvl w:val="0"/>
          <w:numId w:val="61"/>
        </w:numPr>
      </w:pPr>
      <w:r>
        <w:t>能力:战略思维、创新应用、组织变革</w:t>
      </w:r>
    </w:p>
    <w:p w14:paraId="6C2D2D62">
      <w:pPr>
        <w:numPr>
          <w:ilvl w:val="0"/>
          <w:numId w:val="61"/>
        </w:numPr>
      </w:pPr>
      <w:r>
        <w:t>成果:推动组织数字化转型</w:t>
      </w:r>
    </w:p>
    <w:p w14:paraId="510CB982">
      <w:pPr>
        <w:numPr>
          <w:ilvl w:val="0"/>
          <w:numId w:val="61"/>
        </w:numPr>
      </w:pPr>
      <w:r>
        <w:t>目标:成为 AI 时代的组织关键人才</w:t>
      </w:r>
    </w:p>
    <w:p w14:paraId="5596A15B">
      <w:r>
        <w:rPr>
          <w:b/>
        </w:rPr>
        <w:t>5.2 90 天转型路线图</w:t>
      </w:r>
    </w:p>
    <w:p w14:paraId="0D01542F">
      <w:r>
        <w:rPr>
          <w:b/>
        </w:rPr>
        <w:t>Month 1:建立基础(AI 尝试者)</w:t>
      </w:r>
    </w:p>
    <w:p w14:paraId="04DC7DCC">
      <w:pPr>
        <w:numPr>
          <w:ilvl w:val="0"/>
          <w:numId w:val="62"/>
        </w:numPr>
      </w:pPr>
      <w:r>
        <w:t>Week 1-2:认知升级</w:t>
      </w:r>
    </w:p>
    <w:p w14:paraId="3DA0A9DB">
      <w:pPr>
        <w:numPr>
          <w:ilvl w:val="1"/>
          <w:numId w:val="62"/>
        </w:numPr>
      </w:pPr>
      <w:r>
        <w:t>完成本课程学习</w:t>
      </w:r>
    </w:p>
    <w:p w14:paraId="3C72FFE6">
      <w:pPr>
        <w:numPr>
          <w:ilvl w:val="1"/>
          <w:numId w:val="62"/>
        </w:numPr>
      </w:pPr>
      <w:r>
        <w:t>建立紫领思维框架</w:t>
      </w:r>
    </w:p>
    <w:p w14:paraId="7E6A9F74">
      <w:pPr>
        <w:numPr>
          <w:ilvl w:val="1"/>
          <w:numId w:val="62"/>
        </w:numPr>
      </w:pPr>
      <w:r>
        <w:t>识别个人能力差距</w:t>
      </w:r>
    </w:p>
    <w:p w14:paraId="04AA480D">
      <w:pPr>
        <w:numPr>
          <w:ilvl w:val="0"/>
          <w:numId w:val="62"/>
        </w:numPr>
      </w:pPr>
      <w:r>
        <w:t>Week 3-4:工具入门</w:t>
      </w:r>
    </w:p>
    <w:p w14:paraId="0599CF92">
      <w:pPr>
        <w:numPr>
          <w:ilvl w:val="1"/>
          <w:numId w:val="62"/>
        </w:numPr>
      </w:pPr>
      <w:r>
        <w:t>选择 3 个核心 AI 工具</w:t>
      </w:r>
    </w:p>
    <w:p w14:paraId="6401BD09">
      <w:pPr>
        <w:numPr>
          <w:ilvl w:val="1"/>
          <w:numId w:val="62"/>
        </w:numPr>
      </w:pPr>
      <w:r>
        <w:t>每天至少使用 1 次</w:t>
      </w:r>
    </w:p>
    <w:p w14:paraId="38AEF481">
      <w:pPr>
        <w:numPr>
          <w:ilvl w:val="1"/>
          <w:numId w:val="62"/>
        </w:numPr>
      </w:pPr>
      <w:r>
        <w:t>建立个人工具库</w:t>
      </w:r>
    </w:p>
    <w:p w14:paraId="700C6C33">
      <w:r>
        <w:rPr>
          <w:b/>
        </w:rPr>
        <w:t>Month 2:能力提升(紫领初级)</w:t>
      </w:r>
    </w:p>
    <w:p w14:paraId="6CE7B5BC">
      <w:pPr>
        <w:numPr>
          <w:ilvl w:val="0"/>
          <w:numId w:val="63"/>
        </w:numPr>
      </w:pPr>
      <w:r>
        <w:t>Week 5-6:场景应用</w:t>
      </w:r>
    </w:p>
    <w:p w14:paraId="3E686169">
      <w:pPr>
        <w:numPr>
          <w:ilvl w:val="1"/>
          <w:numId w:val="63"/>
        </w:numPr>
      </w:pPr>
      <w:r>
        <w:t>选择 2-3 个高频工作场景</w:t>
      </w:r>
    </w:p>
    <w:p w14:paraId="70F6D992">
      <w:pPr>
        <w:numPr>
          <w:ilvl w:val="1"/>
          <w:numId w:val="63"/>
        </w:numPr>
      </w:pPr>
      <w:r>
        <w:t>设计人机协同流程</w:t>
      </w:r>
    </w:p>
    <w:p w14:paraId="14ACA3A3">
      <w:pPr>
        <w:numPr>
          <w:ilvl w:val="1"/>
          <w:numId w:val="63"/>
        </w:numPr>
      </w:pPr>
      <w:r>
        <w:t>记录效率提升数据</w:t>
      </w:r>
    </w:p>
    <w:p w14:paraId="3646EC12">
      <w:pPr>
        <w:numPr>
          <w:ilvl w:val="0"/>
          <w:numId w:val="63"/>
        </w:numPr>
      </w:pPr>
      <w:r>
        <w:t>Week 7-8:技能强化</w:t>
      </w:r>
    </w:p>
    <w:p w14:paraId="16F591F7">
      <w:pPr>
        <w:numPr>
          <w:ilvl w:val="1"/>
          <w:numId w:val="63"/>
        </w:numPr>
      </w:pPr>
      <w:r>
        <w:t>深度学习提示工程</w:t>
      </w:r>
    </w:p>
    <w:p w14:paraId="5C6EB950">
      <w:pPr>
        <w:numPr>
          <w:ilvl w:val="1"/>
          <w:numId w:val="63"/>
        </w:numPr>
      </w:pPr>
      <w:r>
        <w:t>练习质量把关</w:t>
      </w:r>
    </w:p>
    <w:p w14:paraId="42D5E3EF">
      <w:pPr>
        <w:numPr>
          <w:ilvl w:val="1"/>
          <w:numId w:val="63"/>
        </w:numPr>
      </w:pPr>
      <w:r>
        <w:t>优化工作流程</w:t>
      </w:r>
    </w:p>
    <w:p w14:paraId="4E380D28">
      <w:r>
        <w:rPr>
          <w:b/>
        </w:rPr>
        <w:t>Month 3:价值输出(紫领中级)</w:t>
      </w:r>
    </w:p>
    <w:p w14:paraId="7D1545D3">
      <w:pPr>
        <w:numPr>
          <w:ilvl w:val="0"/>
          <w:numId w:val="64"/>
        </w:numPr>
      </w:pPr>
      <w:r>
        <w:t>Week 9-10:经验沉淀</w:t>
      </w:r>
    </w:p>
    <w:p w14:paraId="0330E7EF">
      <w:pPr>
        <w:numPr>
          <w:ilvl w:val="1"/>
          <w:numId w:val="64"/>
        </w:numPr>
      </w:pPr>
      <w:r>
        <w:t>总结最佳实践</w:t>
      </w:r>
    </w:p>
    <w:p w14:paraId="76B5A1A1">
      <w:pPr>
        <w:numPr>
          <w:ilvl w:val="1"/>
          <w:numId w:val="64"/>
        </w:numPr>
      </w:pPr>
      <w:r>
        <w:t>制作流程模板</w:t>
      </w:r>
    </w:p>
    <w:p w14:paraId="4118652D">
      <w:pPr>
        <w:numPr>
          <w:ilvl w:val="1"/>
          <w:numId w:val="64"/>
        </w:numPr>
      </w:pPr>
      <w:r>
        <w:t>形成个人方法论</w:t>
      </w:r>
    </w:p>
    <w:p w14:paraId="3818FB2F">
      <w:pPr>
        <w:numPr>
          <w:ilvl w:val="0"/>
          <w:numId w:val="64"/>
        </w:numPr>
      </w:pPr>
      <w:r>
        <w:t>Week 11-12:分享传播</w:t>
      </w:r>
    </w:p>
    <w:p w14:paraId="452E26E4">
      <w:pPr>
        <w:numPr>
          <w:ilvl w:val="1"/>
          <w:numId w:val="64"/>
        </w:numPr>
      </w:pPr>
      <w:r>
        <w:t>团队内部分享</w:t>
      </w:r>
    </w:p>
    <w:p w14:paraId="454326BB">
      <w:pPr>
        <w:numPr>
          <w:ilvl w:val="1"/>
          <w:numId w:val="64"/>
        </w:numPr>
      </w:pPr>
      <w:r>
        <w:t>帮助他人转型</w:t>
      </w:r>
    </w:p>
    <w:p w14:paraId="3E10B22A">
      <w:pPr>
        <w:numPr>
          <w:ilvl w:val="1"/>
          <w:numId w:val="64"/>
        </w:numPr>
      </w:pPr>
      <w:r>
        <w:t>持续迭代优化</w:t>
      </w:r>
    </w:p>
    <w:p w14:paraId="641470BD">
      <w:r>
        <w:rPr>
          <w:b/>
        </w:rPr>
        <w:t>5.3 转型成功的五个关键</w:t>
      </w:r>
    </w:p>
    <w:p w14:paraId="538CB80F">
      <w:r>
        <w:rPr>
          <w:b/>
        </w:rPr>
        <w:t>关键 1:从小处着手</w:t>
      </w:r>
    </w:p>
    <w:p w14:paraId="62970FFA">
      <w:pPr>
        <w:numPr>
          <w:ilvl w:val="0"/>
          <w:numId w:val="65"/>
        </w:numPr>
      </w:pPr>
      <w:r>
        <w:t>不要试图一次性改变所有工作方式</w:t>
      </w:r>
    </w:p>
    <w:p w14:paraId="119D5187">
      <w:pPr>
        <w:numPr>
          <w:ilvl w:val="0"/>
          <w:numId w:val="65"/>
        </w:numPr>
      </w:pPr>
      <w:r>
        <w:t>选择 1-2 个痛点场景先突破</w:t>
      </w:r>
    </w:p>
    <w:p w14:paraId="5CD58D1C">
      <w:pPr>
        <w:numPr>
          <w:ilvl w:val="0"/>
          <w:numId w:val="65"/>
        </w:numPr>
      </w:pPr>
      <w:r>
        <w:t>积累信心后再扩展</w:t>
      </w:r>
    </w:p>
    <w:p w14:paraId="6C9E9592">
      <w:r>
        <w:rPr>
          <w:b/>
        </w:rPr>
        <w:t>关键 2:每日刻意练习</w:t>
      </w:r>
    </w:p>
    <w:p w14:paraId="30288AEC">
      <w:pPr>
        <w:numPr>
          <w:ilvl w:val="0"/>
          <w:numId w:val="66"/>
        </w:numPr>
      </w:pPr>
      <w:r>
        <w:t>每天至少用 AI 完成 1 个任务</w:t>
      </w:r>
    </w:p>
    <w:p w14:paraId="46107445">
      <w:pPr>
        <w:numPr>
          <w:ilvl w:val="0"/>
          <w:numId w:val="66"/>
        </w:numPr>
      </w:pPr>
      <w:r>
        <w:t>有意识地训练五大核心能力</w:t>
      </w:r>
    </w:p>
    <w:p w14:paraId="1A3C1A9A">
      <w:pPr>
        <w:numPr>
          <w:ilvl w:val="0"/>
          <w:numId w:val="66"/>
        </w:numPr>
      </w:pPr>
      <w:r>
        <w:t>21 天形成习惯</w:t>
      </w:r>
    </w:p>
    <w:p w14:paraId="39090DAA">
      <w:r>
        <w:rPr>
          <w:b/>
        </w:rPr>
        <w:t>关键 3:记录与反思</w:t>
      </w:r>
    </w:p>
    <w:p w14:paraId="22A34CFB">
      <w:pPr>
        <w:numPr>
          <w:ilvl w:val="0"/>
          <w:numId w:val="67"/>
        </w:numPr>
      </w:pPr>
      <w:r>
        <w:t>建立学习日志</w:t>
      </w:r>
    </w:p>
    <w:p w14:paraId="6F045FCE">
      <w:pPr>
        <w:numPr>
          <w:ilvl w:val="0"/>
          <w:numId w:val="67"/>
        </w:numPr>
      </w:pPr>
      <w:r>
        <w:t>记录:用了什么工具?效果如何?</w:t>
      </w:r>
    </w:p>
    <w:p w14:paraId="06806D45">
      <w:pPr>
        <w:numPr>
          <w:ilvl w:val="0"/>
          <w:numId w:val="67"/>
        </w:numPr>
      </w:pPr>
      <w:r>
        <w:t>反思:如何改进?</w:t>
      </w:r>
    </w:p>
    <w:p w14:paraId="5329185A">
      <w:r>
        <w:rPr>
          <w:b/>
        </w:rPr>
        <w:t>关键 4:寻找学习伙伴</w:t>
      </w:r>
    </w:p>
    <w:p w14:paraId="78781C28">
      <w:pPr>
        <w:numPr>
          <w:ilvl w:val="0"/>
          <w:numId w:val="68"/>
        </w:numPr>
      </w:pPr>
      <w:r>
        <w:t>找 2-3 个同行者</w:t>
      </w:r>
    </w:p>
    <w:p w14:paraId="68C75119">
      <w:pPr>
        <w:numPr>
          <w:ilvl w:val="0"/>
          <w:numId w:val="68"/>
        </w:numPr>
      </w:pPr>
      <w:r>
        <w:t>定期交流分享</w:t>
      </w:r>
    </w:p>
    <w:p w14:paraId="04EC1783">
      <w:pPr>
        <w:numPr>
          <w:ilvl w:val="0"/>
          <w:numId w:val="68"/>
        </w:numPr>
      </w:pPr>
      <w:r>
        <w:t>相互激励</w:t>
      </w:r>
    </w:p>
    <w:p w14:paraId="36BB0138">
      <w:r>
        <w:rPr>
          <w:b/>
        </w:rPr>
        <w:t>关键 5:关注业务价值</w:t>
      </w:r>
    </w:p>
    <w:p w14:paraId="401E6010">
      <w:pPr>
        <w:numPr>
          <w:ilvl w:val="0"/>
          <w:numId w:val="69"/>
        </w:numPr>
      </w:pPr>
      <w:r>
        <w:t>不为用 AI 而用 AI</w:t>
      </w:r>
    </w:p>
    <w:p w14:paraId="52F85D61">
      <w:pPr>
        <w:numPr>
          <w:ilvl w:val="0"/>
          <w:numId w:val="69"/>
        </w:numPr>
      </w:pPr>
      <w:r>
        <w:t>始终问:这样做为业务创造了什么价值?</w:t>
      </w:r>
    </w:p>
    <w:p w14:paraId="5460E439">
      <w:pPr>
        <w:numPr>
          <w:ilvl w:val="0"/>
          <w:numId w:val="69"/>
        </w:numPr>
      </w:pPr>
      <w:r>
        <w:t>用数据证明转型成效</w:t>
      </w:r>
    </w:p>
    <w:p w14:paraId="6A04C9F2">
      <w:pPr>
        <w:pBdr>
          <w:bottom w:val="single" w:color="020201" w:sz="4" w:space="0"/>
        </w:pBdr>
      </w:pPr>
    </w:p>
    <w:p w14:paraId="08A12A06">
      <w:pPr>
        <w:pStyle w:val="4"/>
        <w:rPr>
          <w:rFonts w:hint="eastAsia" w:eastAsia="微软雅黑"/>
          <w:lang w:val="en-US" w:eastAsia="zh-CN"/>
        </w:rPr>
      </w:pPr>
      <w:r>
        <w:rPr>
          <w:b/>
        </w:rPr>
        <w:t>模块六:行动计划——我的紫领转型方案</w:t>
      </w:r>
      <w:r>
        <w:rPr>
          <w:rFonts w:hint="eastAsia"/>
          <w:lang w:val="en-US" w:eastAsia="zh-CN"/>
        </w:rPr>
        <w:t xml:space="preserve"> </w:t>
      </w:r>
    </w:p>
    <w:p w14:paraId="4589981C">
      <w:r>
        <w:rPr>
          <w:b/>
        </w:rPr>
        <w:t>6.1 个人诊断:我在哪里?要去哪里?</w:t>
      </w:r>
    </w:p>
    <w:p w14:paraId="0C4B7D76">
      <w:r>
        <w:rPr>
          <w:b/>
        </w:rPr>
        <w:t>工具:紫领转型画布</w:t>
      </w:r>
    </w:p>
    <w:p w14:paraId="7FEEB9F8">
      <w:r>
        <mc:AlternateContent>
          <mc:Choice Requires="wps">
            <w:drawing>
              <wp:inline distT="0" distB="0" distL="0" distR="0">
                <wp:extent cx="5278120" cy="5278120"/>
                <wp:effectExtent l="0" t="0" r="0" b="0"/>
                <wp:docPr id="24" name="文本框 ucbi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8120" cy="527812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 w="1">
                          <a:solidFill>
                            <a:srgbClr val="000000">
                              <a:alpha val="10000"/>
                            </a:srgbClr>
                          </a:solidFill>
                        </a:ln>
                      </wps:spPr>
                      <wps:txbx>
                        <w:txbxContent>
                          <w:p w14:paraId="38D7F840">
                            <w:r>
                              <w:t>┌─────────────────────────────────────┐│ 1. 当前状态:我处于哪个阶段?        │</w:t>
                            </w:r>
                          </w:p>
                          <w:p w14:paraId="655E2ABC">
                            <w:r>
                              <w:t>│ 2. 目标状态:90 天后我要达到哪里?   │</w:t>
                            </w:r>
                          </w:p>
                          <w:p w14:paraId="430A6D33">
                            <w:r>
                              <w:t>│ 3. 核心差距:最大的能力短板是什么?  │</w:t>
                            </w:r>
                          </w:p>
                          <w:p w14:paraId="2D44B791">
                            <w:r>
                              <w:t>│ 4. 优先场景:从哪些工作场景切入?    │</w:t>
                            </w:r>
                          </w:p>
                          <w:p w14:paraId="0896ACAA">
                            <w:r>
                              <w:t>│ 5. 工具清单:需要掌握哪些工具?      │</w:t>
                            </w:r>
                          </w:p>
                          <w:p w14:paraId="598CD627">
                            <w:r>
                              <w:t>│ 6. 支持资源:需要什么帮助?          │</w:t>
                            </w:r>
                          </w:p>
                          <w:p w14:paraId="5CF677C0">
                            <w:r>
                              <w:t>└─────────────────────────────────────┘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00050" tIns="114300" rIns="114300" bIns="11430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ucbige" o:spid="_x0000_s1026" o:spt="202" type="#_x0000_t202" style="height:415.6pt;width:415.6pt;" fillcolor="#FAFAFA" filled="t" stroked="t" coordsize="21600,21600" o:gfxdata="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MtRIdXSAAAA&#10;BQEAAA8AAAAAAAAAAQAgAAAAIgAAAGRycy9kb3ducmV2LnhtbFBLAQIUABQAAAAIAIdO4kBpPTLc&#10;XAIAAOEEAAAOAAAAAAAAAAEAIAAAACEBAABkcnMvZTJvRG9jLnhtbFBLBQYAAAAABgAGAFkBAADv&#10;BQAAAAA=&#10;">
                <v:fill on="t" focussize="0,0"/>
                <v:stroke weight="7.8740157480315e-5pt" color="#000000" opacity="6553f" joinstyle="round"/>
                <v:imagedata o:title=""/>
                <o:lock v:ext="edit" aspectratio="f"/>
                <v:textbox inset="11.1125mm,3.175mm,3.175mm,3.175mm" style="mso-fit-shape-to-text:t;">
                  <w:txbxContent>
                    <w:p w14:paraId="38D7F840">
                      <w:r>
                        <w:t>┌─────────────────────────────────────┐│ 1. 当前状态:我处于哪个阶段?        │</w:t>
                      </w:r>
                    </w:p>
                    <w:p w14:paraId="655E2ABC">
                      <w:r>
                        <w:t>│ 2. 目标状态:90 天后我要达到哪里?   │</w:t>
                      </w:r>
                    </w:p>
                    <w:p w14:paraId="430A6D33">
                      <w:r>
                        <w:t>│ 3. 核心差距:最大的能力短板是什么?  │</w:t>
                      </w:r>
                    </w:p>
                    <w:p w14:paraId="2D44B791">
                      <w:r>
                        <w:t>│ 4. 优先场景:从哪些工作场景切入?    │</w:t>
                      </w:r>
                    </w:p>
                    <w:p w14:paraId="0896ACAA">
                      <w:r>
                        <w:t>│ 5. 工具清单:需要掌握哪些工具?      │</w:t>
                      </w:r>
                    </w:p>
                    <w:p w14:paraId="598CD627">
                      <w:r>
                        <w:t>│ 6. 支持资源:需要什么帮助?          │</w:t>
                      </w:r>
                    </w:p>
                    <w:p w14:paraId="5CF677C0">
                      <w:r>
                        <w:t>└─────────────────────────────────────┘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38B99DAA">
      <w:r>
        <w:rPr>
          <w:b/>
        </w:rPr>
        <w:t>6.2 制定 90 天行动计划</w:t>
      </w:r>
    </w:p>
    <w:p w14:paraId="73E2AEC0">
      <w:r>
        <w:rPr>
          <w:b/>
        </w:rPr>
        <w:t>模板:</w:t>
      </w:r>
    </w:p>
    <w:tbl>
      <w:tblPr>
        <w:tblStyle w:val="23"/>
        <w:tblW w:w="0" w:type="auto"/>
        <w:tblInd w:w="0" w:type="dxa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00"/>
        <w:gridCol w:w="3375"/>
        <w:gridCol w:w="1800"/>
      </w:tblGrid>
      <w:tr w14:paraId="5C41207C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35A98F23">
            <w:r>
              <w:t>时间</w:t>
            </w:r>
          </w:p>
        </w:tc>
        <w:tc>
          <w:tcPr>
            <w:tcW w:w="1800" w:type="dxa"/>
            <w:vAlign w:val="center"/>
          </w:tcPr>
          <w:p w14:paraId="57B31382">
            <w:r>
              <w:t>目标</w:t>
            </w:r>
          </w:p>
        </w:tc>
        <w:tc>
          <w:tcPr>
            <w:tcW w:w="3375" w:type="dxa"/>
            <w:vAlign w:val="center"/>
          </w:tcPr>
          <w:p w14:paraId="30650FD1">
            <w:r>
              <w:t>具体行动</w:t>
            </w:r>
          </w:p>
        </w:tc>
        <w:tc>
          <w:tcPr>
            <w:tcW w:w="1800" w:type="dxa"/>
            <w:vAlign w:val="center"/>
          </w:tcPr>
          <w:p w14:paraId="328F9D58">
            <w:r>
              <w:t>衡量标准</w:t>
            </w:r>
          </w:p>
        </w:tc>
      </w:tr>
      <w:tr w14:paraId="4282CBE3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5E24F9CD">
            <w:r>
              <w:t>第1月</w:t>
            </w:r>
          </w:p>
        </w:tc>
        <w:tc>
          <w:tcPr>
            <w:tcW w:w="1800" w:type="dxa"/>
            <w:vAlign w:val="center"/>
          </w:tcPr>
          <w:p w14:paraId="04F488DD">
            <w:r>
              <w:t>建立基础</w:t>
            </w:r>
          </w:p>
        </w:tc>
        <w:tc>
          <w:tcPr>
            <w:tcW w:w="3375" w:type="dxa"/>
            <w:vAlign w:val="center"/>
          </w:tcPr>
          <w:p w14:paraId="5BBB7FD2">
            <w:r>
              <w:t>1. 学习3个AI工具</w:t>
            </w:r>
          </w:p>
          <w:p w14:paraId="02D8886C">
            <w:r>
              <w:t>2. 每天使用1次</w:t>
            </w:r>
          </w:p>
        </w:tc>
        <w:tc>
          <w:tcPr>
            <w:tcW w:w="1800" w:type="dxa"/>
            <w:vAlign w:val="center"/>
          </w:tcPr>
          <w:p w14:paraId="40AA839D">
            <w:r>
              <w:t>工具使用记录</w:t>
            </w:r>
          </w:p>
        </w:tc>
      </w:tr>
      <w:tr w14:paraId="00E93029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1363BCD0">
            <w:r>
              <w:t>第2月</w:t>
            </w:r>
          </w:p>
        </w:tc>
        <w:tc>
          <w:tcPr>
            <w:tcW w:w="1800" w:type="dxa"/>
            <w:vAlign w:val="center"/>
          </w:tcPr>
          <w:p w14:paraId="40D7FA77">
            <w:r>
              <w:t>场景应用</w:t>
            </w:r>
          </w:p>
        </w:tc>
        <w:tc>
          <w:tcPr>
            <w:tcW w:w="3375" w:type="dxa"/>
            <w:vAlign w:val="center"/>
          </w:tcPr>
          <w:p w14:paraId="169B3497">
            <w:r>
              <w:t>1. 设计2个工作流程</w:t>
            </w:r>
          </w:p>
          <w:p w14:paraId="1E10E4CE">
            <w:r>
              <w:t>2. 记录效率数据</w:t>
            </w:r>
          </w:p>
        </w:tc>
        <w:tc>
          <w:tcPr>
            <w:tcW w:w="1800" w:type="dxa"/>
            <w:vAlign w:val="center"/>
          </w:tcPr>
          <w:p w14:paraId="29B4887C">
            <w:r>
              <w:t>效率提升30%</w:t>
            </w:r>
          </w:p>
        </w:tc>
      </w:tr>
      <w:tr w14:paraId="571DD3AD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4ABCC5D6">
            <w:r>
              <w:t>第3月</w:t>
            </w:r>
          </w:p>
        </w:tc>
        <w:tc>
          <w:tcPr>
            <w:tcW w:w="1800" w:type="dxa"/>
            <w:vAlign w:val="center"/>
          </w:tcPr>
          <w:p w14:paraId="7958CC44">
            <w:r>
              <w:t>价值输出</w:t>
            </w:r>
          </w:p>
        </w:tc>
        <w:tc>
          <w:tcPr>
            <w:tcW w:w="3375" w:type="dxa"/>
            <w:vAlign w:val="center"/>
          </w:tcPr>
          <w:p w14:paraId="62EA8FC2">
            <w:r>
              <w:t>1. 总结方法论</w:t>
            </w:r>
          </w:p>
          <w:p w14:paraId="5EE78973">
            <w:r>
              <w:t>2. 团队分享</w:t>
            </w:r>
          </w:p>
        </w:tc>
        <w:tc>
          <w:tcPr>
            <w:tcW w:w="1800" w:type="dxa"/>
            <w:vAlign w:val="center"/>
          </w:tcPr>
          <w:p w14:paraId="4E122190">
            <w:r>
              <w:t>完成1次分享</w:t>
            </w:r>
          </w:p>
        </w:tc>
      </w:tr>
    </w:tbl>
    <w:p w14:paraId="5727F14E"/>
    <w:p w14:paraId="120C8179">
      <w:r>
        <w:rPr>
          <w:b/>
        </w:rPr>
        <w:t>6.3 小组任务:制定个人转型计划(15分钟)</w:t>
      </w:r>
    </w:p>
    <w:p w14:paraId="0BD27314">
      <w:pPr>
        <w:numPr>
          <w:ilvl w:val="0"/>
          <w:numId w:val="70"/>
        </w:numPr>
      </w:pPr>
      <w:r>
        <w:t>填写紫领转型画布</w:t>
      </w:r>
    </w:p>
    <w:p w14:paraId="18EF2DE9">
      <w:pPr>
        <w:numPr>
          <w:ilvl w:val="0"/>
          <w:numId w:val="70"/>
        </w:numPr>
      </w:pPr>
      <w:r>
        <w:t>制定 90 天行动计划</w:t>
      </w:r>
    </w:p>
    <w:p w14:paraId="546F4DD8">
      <w:pPr>
        <w:numPr>
          <w:ilvl w:val="0"/>
          <w:numId w:val="70"/>
        </w:numPr>
      </w:pPr>
      <w:r>
        <w:t>识别关键里程碑</w:t>
      </w:r>
    </w:p>
    <w:p w14:paraId="4E313405">
      <w:r>
        <w:rPr>
          <w:b/>
        </w:rPr>
        <w:t>6.4 小组分享与互评(15分钟)</w:t>
      </w:r>
    </w:p>
    <w:p w14:paraId="083AD15A">
      <w:pPr>
        <w:numPr>
          <w:ilvl w:val="0"/>
          <w:numId w:val="71"/>
        </w:numPr>
      </w:pPr>
      <w:r>
        <w:t>3-4 人一组</w:t>
      </w:r>
    </w:p>
    <w:p w14:paraId="30DE8C4B">
      <w:pPr>
        <w:numPr>
          <w:ilvl w:val="0"/>
          <w:numId w:val="71"/>
        </w:numPr>
      </w:pPr>
      <w:r>
        <w:t>每人 3 分钟分享计划</w:t>
      </w:r>
    </w:p>
    <w:p w14:paraId="4F41FC41">
      <w:pPr>
        <w:numPr>
          <w:ilvl w:val="0"/>
          <w:numId w:val="71"/>
        </w:numPr>
      </w:pPr>
      <w:r>
        <w:t>相互提供建议</w:t>
      </w:r>
    </w:p>
    <w:p w14:paraId="0C1C2DAC">
      <w:pPr>
        <w:numPr>
          <w:ilvl w:val="0"/>
          <w:numId w:val="71"/>
        </w:numPr>
      </w:pPr>
      <w:r>
        <w:t>建立学习小组</w:t>
      </w:r>
    </w:p>
    <w:p w14:paraId="087E4A94">
      <w:r>
        <w:rPr>
          <w:b/>
        </w:rPr>
        <w:t>6.5 讲师点评与建议</w:t>
      </w:r>
    </w:p>
    <w:p w14:paraId="75CCD5F1">
      <w:pPr>
        <w:numPr>
          <w:ilvl w:val="0"/>
          <w:numId w:val="72"/>
        </w:numPr>
      </w:pPr>
      <w:r>
        <w:t>常见误区提醒</w:t>
      </w:r>
    </w:p>
    <w:p w14:paraId="2D5B3B9E">
      <w:pPr>
        <w:numPr>
          <w:ilvl w:val="0"/>
          <w:numId w:val="72"/>
        </w:numPr>
      </w:pPr>
      <w:r>
        <w:t>转型成功要素</w:t>
      </w:r>
    </w:p>
    <w:p w14:paraId="150B6FC1">
      <w:pPr>
        <w:numPr>
          <w:ilvl w:val="0"/>
          <w:numId w:val="72"/>
        </w:numPr>
      </w:pPr>
      <w:r>
        <w:t>资源推荐</w:t>
      </w:r>
    </w:p>
    <w:p w14:paraId="6B0AF979">
      <w:r>
        <w:rPr>
          <w:b/>
        </w:rPr>
        <w:t>6.6 课程总结:紫领时代,你准备好了吗?</w:t>
      </w:r>
    </w:p>
    <w:p w14:paraId="6105C337">
      <w:r>
        <w:rPr>
          <w:b/>
        </w:rPr>
        <w:t>核心要点回顾:</w:t>
      </w:r>
    </w:p>
    <w:p w14:paraId="6E7ABF25">
      <w:pPr>
        <w:numPr>
          <w:ilvl w:val="0"/>
          <w:numId w:val="73"/>
        </w:numPr>
      </w:pPr>
      <w:r>
        <w:rPr>
          <w:b/>
        </w:rPr>
        <w:t>认知升级</w:t>
      </w:r>
      <w:r>
        <w:t>:从"被替代焦虑"到"协同赋能"</w:t>
      </w:r>
    </w:p>
    <w:p w14:paraId="1AD03F82">
      <w:pPr>
        <w:numPr>
          <w:ilvl w:val="0"/>
          <w:numId w:val="73"/>
        </w:numPr>
      </w:pPr>
      <w:r>
        <w:rPr>
          <w:b/>
        </w:rPr>
        <w:t>思维转变</w:t>
      </w:r>
      <w:r>
        <w:t>:任务分解、流程设计、价值创造</w:t>
      </w:r>
    </w:p>
    <w:p w14:paraId="2BE5765E">
      <w:pPr>
        <w:numPr>
          <w:ilvl w:val="0"/>
          <w:numId w:val="73"/>
        </w:numPr>
      </w:pPr>
      <w:r>
        <w:rPr>
          <w:b/>
        </w:rPr>
        <w:t>能力构建</w:t>
      </w:r>
      <w:r>
        <w:t>:五大核心能力系统训练</w:t>
      </w:r>
    </w:p>
    <w:p w14:paraId="6E45D618">
      <w:pPr>
        <w:numPr>
          <w:ilvl w:val="0"/>
          <w:numId w:val="73"/>
        </w:numPr>
      </w:pPr>
      <w:r>
        <w:rPr>
          <w:b/>
        </w:rPr>
        <w:t>工具赋能</w:t>
      </w:r>
      <w:r>
        <w:t>:3-5 个核心工具精通</w:t>
      </w:r>
    </w:p>
    <w:p w14:paraId="2B0EBC00">
      <w:pPr>
        <w:numPr>
          <w:ilvl w:val="0"/>
          <w:numId w:val="73"/>
        </w:numPr>
      </w:pPr>
      <w:r>
        <w:rPr>
          <w:b/>
        </w:rPr>
        <w:t>持续进化</w:t>
      </w:r>
      <w:r>
        <w:t>:90 天转型路径,终身学习</w:t>
      </w:r>
    </w:p>
    <w:p w14:paraId="6AEA9A64"/>
    <w:sectPr>
      <w:pgSz w:w="11906" w:h="16838"/>
      <w:pgMar w:top="1440" w:right="1797" w:bottom="1440" w:left="1797" w:header="851" w:footer="992" w:gutter="0"/>
      <w:cols w:space="0" w:num="1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00197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A4B87"/>
    <w:multiLevelType w:val="multilevel"/>
    <w:tmpl w:val="813A4B8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">
    <w:nsid w:val="845B5372"/>
    <w:multiLevelType w:val="multilevel"/>
    <w:tmpl w:val="845B537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">
    <w:nsid w:val="8461FADE"/>
    <w:multiLevelType w:val="multilevel"/>
    <w:tmpl w:val="8461FAD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">
    <w:nsid w:val="8CAEB125"/>
    <w:multiLevelType w:val="multilevel"/>
    <w:tmpl w:val="8CAEB12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">
    <w:nsid w:val="91995D4F"/>
    <w:multiLevelType w:val="multilevel"/>
    <w:tmpl w:val="91995D4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">
    <w:nsid w:val="9239341B"/>
    <w:multiLevelType w:val="multilevel"/>
    <w:tmpl w:val="9239341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">
    <w:nsid w:val="9288B902"/>
    <w:multiLevelType w:val="multilevel"/>
    <w:tmpl w:val="9288B90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7">
    <w:nsid w:val="9C8AC8EF"/>
    <w:multiLevelType w:val="multilevel"/>
    <w:tmpl w:val="9C8AC8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8">
    <w:nsid w:val="A0F05207"/>
    <w:multiLevelType w:val="multilevel"/>
    <w:tmpl w:val="A0F0520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9">
    <w:nsid w:val="B0F1ACD9"/>
    <w:multiLevelType w:val="multilevel"/>
    <w:tmpl w:val="B0F1ACD9"/>
    <w:lvl w:ilvl="0" w:tentative="0">
      <w:start w:val="1"/>
      <w:numFmt w:val="decimal"/>
      <w:lvlText w:val="%1."/>
      <w:lvlJc w:val="left"/>
      <w:pPr>
        <w:ind w:left="776" w:hanging="336"/>
      </w:pPr>
    </w:lvl>
    <w:lvl w:ilvl="1" w:tentative="0">
      <w:start w:val="1"/>
      <w:numFmt w:val="lowerLetter"/>
      <w:lvlText w:val="%2."/>
      <w:lvlJc w:val="left"/>
      <w:pPr>
        <w:ind w:left="1216" w:hanging="336"/>
      </w:pPr>
    </w:lvl>
    <w:lvl w:ilvl="2" w:tentative="0">
      <w:start w:val="1"/>
      <w:numFmt w:val="lowerRoman"/>
      <w:lvlText w:val="%3."/>
      <w:lvlJc w:val="left"/>
      <w:pPr>
        <w:ind w:left="1656" w:hanging="336"/>
      </w:pPr>
    </w:lvl>
    <w:lvl w:ilvl="3" w:tentative="0">
      <w:start w:val="1"/>
      <w:numFmt w:val="decimal"/>
      <w:lvlText w:val="%4."/>
      <w:lvlJc w:val="left"/>
      <w:pPr>
        <w:ind w:left="2096" w:hanging="336"/>
      </w:pPr>
    </w:lvl>
    <w:lvl w:ilvl="4" w:tentative="0">
      <w:start w:val="1"/>
      <w:numFmt w:val="lowerLetter"/>
      <w:lvlText w:val="%5."/>
      <w:lvlJc w:val="left"/>
      <w:pPr>
        <w:ind w:left="2536" w:hanging="336"/>
      </w:pPr>
    </w:lvl>
    <w:lvl w:ilvl="5" w:tentative="0">
      <w:start w:val="1"/>
      <w:numFmt w:val="lowerRoman"/>
      <w:lvlText w:val="%6."/>
      <w:lvlJc w:val="left"/>
      <w:pPr>
        <w:ind w:left="2976" w:hanging="336"/>
      </w:pPr>
    </w:lvl>
    <w:lvl w:ilvl="6" w:tentative="0">
      <w:start w:val="1"/>
      <w:numFmt w:val="decimal"/>
      <w:lvlText w:val="%7."/>
      <w:lvlJc w:val="left"/>
      <w:pPr>
        <w:ind w:left="3416" w:hanging="336"/>
      </w:pPr>
    </w:lvl>
    <w:lvl w:ilvl="7" w:tentative="0">
      <w:start w:val="1"/>
      <w:numFmt w:val="lowerLetter"/>
      <w:lvlText w:val="%8."/>
      <w:lvlJc w:val="left"/>
      <w:pPr>
        <w:ind w:left="3856" w:hanging="336"/>
      </w:pPr>
    </w:lvl>
    <w:lvl w:ilvl="8" w:tentative="0">
      <w:start w:val="1"/>
      <w:numFmt w:val="lowerRoman"/>
      <w:lvlText w:val="%9."/>
      <w:lvlJc w:val="left"/>
      <w:pPr>
        <w:ind w:left="4296" w:hanging="336"/>
      </w:pPr>
    </w:lvl>
  </w:abstractNum>
  <w:abstractNum w:abstractNumId="10">
    <w:nsid w:val="B23A94A9"/>
    <w:multiLevelType w:val="multilevel"/>
    <w:tmpl w:val="B23A94A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1">
    <w:nsid w:val="B53F3350"/>
    <w:multiLevelType w:val="multilevel"/>
    <w:tmpl w:val="B53F3350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2">
    <w:nsid w:val="B5E306ED"/>
    <w:multiLevelType w:val="multilevel"/>
    <w:tmpl w:val="B5E306ED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3">
    <w:nsid w:val="B8CEF35B"/>
    <w:multiLevelType w:val="multilevel"/>
    <w:tmpl w:val="B8CEF35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4">
    <w:nsid w:val="BB64CFA9"/>
    <w:multiLevelType w:val="multilevel"/>
    <w:tmpl w:val="BB64CFA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5">
    <w:nsid w:val="BE923771"/>
    <w:multiLevelType w:val="multilevel"/>
    <w:tmpl w:val="BE923771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6">
    <w:nsid w:val="BF205925"/>
    <w:multiLevelType w:val="multilevel"/>
    <w:tmpl w:val="BF20592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7">
    <w:nsid w:val="C0915F4F"/>
    <w:multiLevelType w:val="multilevel"/>
    <w:tmpl w:val="C0915F4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8">
    <w:nsid w:val="C8879AEF"/>
    <w:multiLevelType w:val="multilevel"/>
    <w:tmpl w:val="C8879A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9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20">
    <w:nsid w:val="D7D140E4"/>
    <w:multiLevelType w:val="multilevel"/>
    <w:tmpl w:val="D7D140E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1">
    <w:nsid w:val="D7F9FE59"/>
    <w:multiLevelType w:val="multilevel"/>
    <w:tmpl w:val="D7F9FE59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22">
    <w:nsid w:val="DCBA6B53"/>
    <w:multiLevelType w:val="multilevel"/>
    <w:tmpl w:val="DCBA6B53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23">
    <w:nsid w:val="E093A4B0"/>
    <w:multiLevelType w:val="multilevel"/>
    <w:tmpl w:val="E093A4B0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4">
    <w:nsid w:val="F0E89278"/>
    <w:multiLevelType w:val="multilevel"/>
    <w:tmpl w:val="F0E89278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5">
    <w:nsid w:val="F4B5D9F5"/>
    <w:multiLevelType w:val="multilevel"/>
    <w:tmpl w:val="F4B5D9F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6">
    <w:nsid w:val="F689643B"/>
    <w:multiLevelType w:val="multilevel"/>
    <w:tmpl w:val="F689643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7">
    <w:nsid w:val="F7735DC9"/>
    <w:multiLevelType w:val="multilevel"/>
    <w:tmpl w:val="F7735DC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8">
    <w:nsid w:val="FEC2EA36"/>
    <w:multiLevelType w:val="multilevel"/>
    <w:tmpl w:val="FEC2EA3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9">
    <w:nsid w:val="0053208E"/>
    <w:multiLevelType w:val="multilevel"/>
    <w:tmpl w:val="0053208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0">
    <w:nsid w:val="0248C179"/>
    <w:multiLevelType w:val="multilevel"/>
    <w:tmpl w:val="0248C17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1">
    <w:nsid w:val="03A63A41"/>
    <w:multiLevelType w:val="multilevel"/>
    <w:tmpl w:val="03A63A41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2">
    <w:nsid w:val="03D62ECE"/>
    <w:multiLevelType w:val="multilevel"/>
    <w:tmpl w:val="03D62EC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3">
    <w:nsid w:val="0709FD3E"/>
    <w:multiLevelType w:val="multilevel"/>
    <w:tmpl w:val="0709FD3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4">
    <w:nsid w:val="0CEF100B"/>
    <w:multiLevelType w:val="multilevel"/>
    <w:tmpl w:val="0CEF100B"/>
    <w:lvl w:ilvl="0" w:tentative="0">
      <w:start w:val="1"/>
      <w:numFmt w:val="decimal"/>
      <w:lvlText w:val="%1."/>
      <w:lvlJc w:val="left"/>
      <w:pPr>
        <w:ind w:left="776" w:hanging="336"/>
      </w:pPr>
    </w:lvl>
    <w:lvl w:ilvl="1" w:tentative="0">
      <w:start w:val="1"/>
      <w:numFmt w:val="lowerLetter"/>
      <w:lvlText w:val="%2."/>
      <w:lvlJc w:val="left"/>
      <w:pPr>
        <w:ind w:left="1216" w:hanging="336"/>
      </w:pPr>
    </w:lvl>
    <w:lvl w:ilvl="2" w:tentative="0">
      <w:start w:val="1"/>
      <w:numFmt w:val="lowerRoman"/>
      <w:lvlText w:val="%3."/>
      <w:lvlJc w:val="left"/>
      <w:pPr>
        <w:ind w:left="1656" w:hanging="336"/>
      </w:pPr>
    </w:lvl>
    <w:lvl w:ilvl="3" w:tentative="0">
      <w:start w:val="1"/>
      <w:numFmt w:val="decimal"/>
      <w:lvlText w:val="%4."/>
      <w:lvlJc w:val="left"/>
      <w:pPr>
        <w:ind w:left="2096" w:hanging="336"/>
      </w:pPr>
    </w:lvl>
    <w:lvl w:ilvl="4" w:tentative="0">
      <w:start w:val="1"/>
      <w:numFmt w:val="lowerLetter"/>
      <w:lvlText w:val="%5."/>
      <w:lvlJc w:val="left"/>
      <w:pPr>
        <w:ind w:left="2536" w:hanging="336"/>
      </w:pPr>
    </w:lvl>
    <w:lvl w:ilvl="5" w:tentative="0">
      <w:start w:val="1"/>
      <w:numFmt w:val="lowerRoman"/>
      <w:lvlText w:val="%6."/>
      <w:lvlJc w:val="left"/>
      <w:pPr>
        <w:ind w:left="2976" w:hanging="336"/>
      </w:pPr>
    </w:lvl>
    <w:lvl w:ilvl="6" w:tentative="0">
      <w:start w:val="1"/>
      <w:numFmt w:val="decimal"/>
      <w:lvlText w:val="%7."/>
      <w:lvlJc w:val="left"/>
      <w:pPr>
        <w:ind w:left="3416" w:hanging="336"/>
      </w:pPr>
    </w:lvl>
    <w:lvl w:ilvl="7" w:tentative="0">
      <w:start w:val="1"/>
      <w:numFmt w:val="lowerLetter"/>
      <w:lvlText w:val="%8."/>
      <w:lvlJc w:val="left"/>
      <w:pPr>
        <w:ind w:left="3856" w:hanging="336"/>
      </w:pPr>
    </w:lvl>
    <w:lvl w:ilvl="8" w:tentative="0">
      <w:start w:val="1"/>
      <w:numFmt w:val="lowerRoman"/>
      <w:lvlText w:val="%9."/>
      <w:lvlJc w:val="left"/>
      <w:pPr>
        <w:ind w:left="4296" w:hanging="336"/>
      </w:pPr>
    </w:lvl>
  </w:abstractNum>
  <w:abstractNum w:abstractNumId="35">
    <w:nsid w:val="0E640482"/>
    <w:multiLevelType w:val="multilevel"/>
    <w:tmpl w:val="0E64048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6">
    <w:nsid w:val="0F9F9CCA"/>
    <w:multiLevelType w:val="multilevel"/>
    <w:tmpl w:val="0F9F9CCA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7">
    <w:nsid w:val="12EADF99"/>
    <w:multiLevelType w:val="multilevel"/>
    <w:tmpl w:val="12EADF9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8">
    <w:nsid w:val="18F74015"/>
    <w:multiLevelType w:val="multilevel"/>
    <w:tmpl w:val="18F74015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39">
    <w:nsid w:val="1ACDE60F"/>
    <w:multiLevelType w:val="multilevel"/>
    <w:tmpl w:val="1ACDE60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0">
    <w:nsid w:val="1C257C7B"/>
    <w:multiLevelType w:val="multilevel"/>
    <w:tmpl w:val="1C257C7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1">
    <w:nsid w:val="23E97754"/>
    <w:multiLevelType w:val="multilevel"/>
    <w:tmpl w:val="23E9775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2">
    <w:nsid w:val="243FCF68"/>
    <w:multiLevelType w:val="multilevel"/>
    <w:tmpl w:val="243FCF68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3">
    <w:nsid w:val="2470EC97"/>
    <w:multiLevelType w:val="multilevel"/>
    <w:tmpl w:val="2470EC9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4">
    <w:nsid w:val="25B654F3"/>
    <w:multiLevelType w:val="multilevel"/>
    <w:tmpl w:val="25B654F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5">
    <w:nsid w:val="2A8F537B"/>
    <w:multiLevelType w:val="multilevel"/>
    <w:tmpl w:val="2A8F537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6">
    <w:nsid w:val="30A0AC00"/>
    <w:multiLevelType w:val="multilevel"/>
    <w:tmpl w:val="30A0AC00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7">
    <w:nsid w:val="30FC5B15"/>
    <w:multiLevelType w:val="multilevel"/>
    <w:tmpl w:val="30FC5B1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8">
    <w:nsid w:val="322D85CA"/>
    <w:multiLevelType w:val="multilevel"/>
    <w:tmpl w:val="322D85CA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9">
    <w:nsid w:val="32A7AF2D"/>
    <w:multiLevelType w:val="multilevel"/>
    <w:tmpl w:val="32A7AF2D"/>
    <w:lvl w:ilvl="0" w:tentative="0">
      <w:start w:val="1"/>
      <w:numFmt w:val="decimal"/>
      <w:lvlText w:val="%1."/>
      <w:lvlJc w:val="left"/>
      <w:pPr>
        <w:ind w:left="776" w:hanging="336"/>
      </w:pPr>
    </w:lvl>
    <w:lvl w:ilvl="1" w:tentative="0">
      <w:start w:val="1"/>
      <w:numFmt w:val="lowerLetter"/>
      <w:lvlText w:val="%2."/>
      <w:lvlJc w:val="left"/>
      <w:pPr>
        <w:ind w:left="1216" w:hanging="336"/>
      </w:pPr>
    </w:lvl>
    <w:lvl w:ilvl="2" w:tentative="0">
      <w:start w:val="1"/>
      <w:numFmt w:val="lowerRoman"/>
      <w:lvlText w:val="%3."/>
      <w:lvlJc w:val="left"/>
      <w:pPr>
        <w:ind w:left="1656" w:hanging="336"/>
      </w:pPr>
    </w:lvl>
    <w:lvl w:ilvl="3" w:tentative="0">
      <w:start w:val="1"/>
      <w:numFmt w:val="decimal"/>
      <w:lvlText w:val="%4."/>
      <w:lvlJc w:val="left"/>
      <w:pPr>
        <w:ind w:left="2096" w:hanging="336"/>
      </w:pPr>
    </w:lvl>
    <w:lvl w:ilvl="4" w:tentative="0">
      <w:start w:val="1"/>
      <w:numFmt w:val="lowerLetter"/>
      <w:lvlText w:val="%5."/>
      <w:lvlJc w:val="left"/>
      <w:pPr>
        <w:ind w:left="2536" w:hanging="336"/>
      </w:pPr>
    </w:lvl>
    <w:lvl w:ilvl="5" w:tentative="0">
      <w:start w:val="1"/>
      <w:numFmt w:val="lowerRoman"/>
      <w:lvlText w:val="%6."/>
      <w:lvlJc w:val="left"/>
      <w:pPr>
        <w:ind w:left="2976" w:hanging="336"/>
      </w:pPr>
    </w:lvl>
    <w:lvl w:ilvl="6" w:tentative="0">
      <w:start w:val="1"/>
      <w:numFmt w:val="decimal"/>
      <w:lvlText w:val="%7."/>
      <w:lvlJc w:val="left"/>
      <w:pPr>
        <w:ind w:left="3416" w:hanging="336"/>
      </w:pPr>
    </w:lvl>
    <w:lvl w:ilvl="7" w:tentative="0">
      <w:start w:val="1"/>
      <w:numFmt w:val="lowerLetter"/>
      <w:lvlText w:val="%8."/>
      <w:lvlJc w:val="left"/>
      <w:pPr>
        <w:ind w:left="3856" w:hanging="336"/>
      </w:pPr>
    </w:lvl>
    <w:lvl w:ilvl="8" w:tentative="0">
      <w:start w:val="1"/>
      <w:numFmt w:val="lowerRoman"/>
      <w:lvlText w:val="%9."/>
      <w:lvlJc w:val="left"/>
      <w:pPr>
        <w:ind w:left="4296" w:hanging="336"/>
      </w:pPr>
    </w:lvl>
  </w:abstractNum>
  <w:abstractNum w:abstractNumId="50">
    <w:nsid w:val="35E83B33"/>
    <w:multiLevelType w:val="multilevel"/>
    <w:tmpl w:val="35E83B3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1">
    <w:nsid w:val="39A0D9AC"/>
    <w:multiLevelType w:val="multilevel"/>
    <w:tmpl w:val="39A0D9AC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2">
    <w:nsid w:val="3B8127DF"/>
    <w:multiLevelType w:val="multilevel"/>
    <w:tmpl w:val="3B8127D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3">
    <w:nsid w:val="40B249F9"/>
    <w:multiLevelType w:val="multilevel"/>
    <w:tmpl w:val="40B249F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4">
    <w:nsid w:val="46A08BB8"/>
    <w:multiLevelType w:val="multilevel"/>
    <w:tmpl w:val="46A08BB8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5">
    <w:nsid w:val="4C1BAE26"/>
    <w:multiLevelType w:val="multilevel"/>
    <w:tmpl w:val="4C1BAE2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6">
    <w:nsid w:val="4C3D7A74"/>
    <w:multiLevelType w:val="multilevel"/>
    <w:tmpl w:val="4C3D7A7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7">
    <w:nsid w:val="4D4DC07F"/>
    <w:multiLevelType w:val="multilevel"/>
    <w:tmpl w:val="4D4DC07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8">
    <w:nsid w:val="4D94DA66"/>
    <w:multiLevelType w:val="multilevel"/>
    <w:tmpl w:val="4D94DA6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9">
    <w:nsid w:val="58765686"/>
    <w:multiLevelType w:val="multilevel"/>
    <w:tmpl w:val="5876568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0">
    <w:nsid w:val="59ADCABA"/>
    <w:multiLevelType w:val="multilevel"/>
    <w:tmpl w:val="59ADCABA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1">
    <w:nsid w:val="5A241D34"/>
    <w:multiLevelType w:val="multilevel"/>
    <w:tmpl w:val="5A241D3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2">
    <w:nsid w:val="5E29AB5A"/>
    <w:multiLevelType w:val="multilevel"/>
    <w:tmpl w:val="5E29AB5A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3">
    <w:nsid w:val="5FFFB1A7"/>
    <w:multiLevelType w:val="multilevel"/>
    <w:tmpl w:val="5FFFB1A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4">
    <w:nsid w:val="60382F6E"/>
    <w:multiLevelType w:val="multilevel"/>
    <w:tmpl w:val="60382F6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5">
    <w:nsid w:val="629F7852"/>
    <w:multiLevelType w:val="multilevel"/>
    <w:tmpl w:val="629F7852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66">
    <w:nsid w:val="65CD0074"/>
    <w:multiLevelType w:val="multilevel"/>
    <w:tmpl w:val="65CD0074"/>
    <w:lvl w:ilvl="0" w:tentative="0">
      <w:start w:val="1"/>
      <w:numFmt w:val="decimal"/>
      <w:lvlText w:val="%1."/>
      <w:lvlJc w:val="left"/>
      <w:pPr>
        <w:ind w:left="776" w:hanging="336"/>
      </w:pPr>
    </w:lvl>
    <w:lvl w:ilvl="1" w:tentative="0">
      <w:start w:val="1"/>
      <w:numFmt w:val="lowerLetter"/>
      <w:lvlText w:val="%2."/>
      <w:lvlJc w:val="left"/>
      <w:pPr>
        <w:ind w:left="1216" w:hanging="336"/>
      </w:pPr>
    </w:lvl>
    <w:lvl w:ilvl="2" w:tentative="0">
      <w:start w:val="1"/>
      <w:numFmt w:val="lowerRoman"/>
      <w:lvlText w:val="%3."/>
      <w:lvlJc w:val="left"/>
      <w:pPr>
        <w:ind w:left="1656" w:hanging="336"/>
      </w:pPr>
    </w:lvl>
    <w:lvl w:ilvl="3" w:tentative="0">
      <w:start w:val="1"/>
      <w:numFmt w:val="decimal"/>
      <w:lvlText w:val="%4."/>
      <w:lvlJc w:val="left"/>
      <w:pPr>
        <w:ind w:left="2096" w:hanging="336"/>
      </w:pPr>
    </w:lvl>
    <w:lvl w:ilvl="4" w:tentative="0">
      <w:start w:val="1"/>
      <w:numFmt w:val="lowerLetter"/>
      <w:lvlText w:val="%5."/>
      <w:lvlJc w:val="left"/>
      <w:pPr>
        <w:ind w:left="2536" w:hanging="336"/>
      </w:pPr>
    </w:lvl>
    <w:lvl w:ilvl="5" w:tentative="0">
      <w:start w:val="1"/>
      <w:numFmt w:val="lowerRoman"/>
      <w:lvlText w:val="%6."/>
      <w:lvlJc w:val="left"/>
      <w:pPr>
        <w:ind w:left="2976" w:hanging="336"/>
      </w:pPr>
    </w:lvl>
    <w:lvl w:ilvl="6" w:tentative="0">
      <w:start w:val="1"/>
      <w:numFmt w:val="decimal"/>
      <w:lvlText w:val="%7."/>
      <w:lvlJc w:val="left"/>
      <w:pPr>
        <w:ind w:left="3416" w:hanging="336"/>
      </w:pPr>
    </w:lvl>
    <w:lvl w:ilvl="7" w:tentative="0">
      <w:start w:val="1"/>
      <w:numFmt w:val="lowerLetter"/>
      <w:lvlText w:val="%8."/>
      <w:lvlJc w:val="left"/>
      <w:pPr>
        <w:ind w:left="3856" w:hanging="336"/>
      </w:pPr>
    </w:lvl>
    <w:lvl w:ilvl="8" w:tentative="0">
      <w:start w:val="1"/>
      <w:numFmt w:val="lowerRoman"/>
      <w:lvlText w:val="%9."/>
      <w:lvlJc w:val="left"/>
      <w:pPr>
        <w:ind w:left="4296" w:hanging="336"/>
      </w:pPr>
    </w:lvl>
  </w:abstractNum>
  <w:abstractNum w:abstractNumId="67">
    <w:nsid w:val="72183CF9"/>
    <w:multiLevelType w:val="multilevel"/>
    <w:tmpl w:val="72183CF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8">
    <w:nsid w:val="74C28B35"/>
    <w:multiLevelType w:val="multilevel"/>
    <w:tmpl w:val="74C28B3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9">
    <w:nsid w:val="77ECEA79"/>
    <w:multiLevelType w:val="multilevel"/>
    <w:tmpl w:val="77ECEA7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70">
    <w:nsid w:val="79AA4FA4"/>
    <w:multiLevelType w:val="multilevel"/>
    <w:tmpl w:val="79AA4FA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71">
    <w:nsid w:val="7C246926"/>
    <w:multiLevelType w:val="multilevel"/>
    <w:tmpl w:val="7C24692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72">
    <w:nsid w:val="7DEC2089"/>
    <w:multiLevelType w:val="multilevel"/>
    <w:tmpl w:val="7DEC208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num w:numId="1">
    <w:abstractNumId w:val="29"/>
  </w:num>
  <w:num w:numId="2">
    <w:abstractNumId w:val="19"/>
  </w:num>
  <w:num w:numId="3">
    <w:abstractNumId w:val="60"/>
  </w:num>
  <w:num w:numId="4">
    <w:abstractNumId w:val="16"/>
  </w:num>
  <w:num w:numId="5">
    <w:abstractNumId w:val="12"/>
  </w:num>
  <w:num w:numId="6">
    <w:abstractNumId w:val="32"/>
  </w:num>
  <w:num w:numId="7">
    <w:abstractNumId w:val="44"/>
  </w:num>
  <w:num w:numId="8">
    <w:abstractNumId w:val="67"/>
  </w:num>
  <w:num w:numId="9">
    <w:abstractNumId w:val="30"/>
  </w:num>
  <w:num w:numId="10">
    <w:abstractNumId w:val="5"/>
  </w:num>
  <w:num w:numId="11">
    <w:abstractNumId w:val="45"/>
  </w:num>
  <w:num w:numId="12">
    <w:abstractNumId w:val="61"/>
  </w:num>
  <w:num w:numId="13">
    <w:abstractNumId w:val="18"/>
  </w:num>
  <w:num w:numId="14">
    <w:abstractNumId w:val="57"/>
  </w:num>
  <w:num w:numId="15">
    <w:abstractNumId w:val="25"/>
  </w:num>
  <w:num w:numId="16">
    <w:abstractNumId w:val="43"/>
  </w:num>
  <w:num w:numId="17">
    <w:abstractNumId w:val="22"/>
  </w:num>
  <w:num w:numId="18">
    <w:abstractNumId w:val="21"/>
  </w:num>
  <w:num w:numId="19">
    <w:abstractNumId w:val="7"/>
  </w:num>
  <w:num w:numId="20">
    <w:abstractNumId w:val="55"/>
  </w:num>
  <w:num w:numId="21">
    <w:abstractNumId w:val="64"/>
  </w:num>
  <w:num w:numId="22">
    <w:abstractNumId w:val="35"/>
  </w:num>
  <w:num w:numId="23">
    <w:abstractNumId w:val="54"/>
  </w:num>
  <w:num w:numId="24">
    <w:abstractNumId w:val="9"/>
  </w:num>
  <w:num w:numId="25">
    <w:abstractNumId w:val="71"/>
  </w:num>
  <w:num w:numId="26">
    <w:abstractNumId w:val="69"/>
  </w:num>
  <w:num w:numId="27">
    <w:abstractNumId w:val="15"/>
  </w:num>
  <w:num w:numId="28">
    <w:abstractNumId w:val="65"/>
  </w:num>
  <w:num w:numId="29">
    <w:abstractNumId w:val="6"/>
  </w:num>
  <w:num w:numId="30">
    <w:abstractNumId w:val="51"/>
  </w:num>
  <w:num w:numId="31">
    <w:abstractNumId w:val="2"/>
  </w:num>
  <w:num w:numId="32">
    <w:abstractNumId w:val="59"/>
  </w:num>
  <w:num w:numId="33">
    <w:abstractNumId w:val="72"/>
  </w:num>
  <w:num w:numId="34">
    <w:abstractNumId w:val="0"/>
  </w:num>
  <w:num w:numId="35">
    <w:abstractNumId w:val="42"/>
  </w:num>
  <w:num w:numId="36">
    <w:abstractNumId w:val="58"/>
  </w:num>
  <w:num w:numId="37">
    <w:abstractNumId w:val="27"/>
  </w:num>
  <w:num w:numId="38">
    <w:abstractNumId w:val="23"/>
  </w:num>
  <w:num w:numId="39">
    <w:abstractNumId w:val="47"/>
  </w:num>
  <w:num w:numId="40">
    <w:abstractNumId w:val="70"/>
  </w:num>
  <w:num w:numId="41">
    <w:abstractNumId w:val="14"/>
  </w:num>
  <w:num w:numId="42">
    <w:abstractNumId w:val="4"/>
  </w:num>
  <w:num w:numId="43">
    <w:abstractNumId w:val="13"/>
  </w:num>
  <w:num w:numId="44">
    <w:abstractNumId w:val="62"/>
  </w:num>
  <w:num w:numId="45">
    <w:abstractNumId w:val="1"/>
  </w:num>
  <w:num w:numId="46">
    <w:abstractNumId w:val="39"/>
  </w:num>
  <w:num w:numId="47">
    <w:abstractNumId w:val="3"/>
  </w:num>
  <w:num w:numId="48">
    <w:abstractNumId w:val="63"/>
  </w:num>
  <w:num w:numId="49">
    <w:abstractNumId w:val="68"/>
  </w:num>
  <w:num w:numId="50">
    <w:abstractNumId w:val="56"/>
  </w:num>
  <w:num w:numId="51">
    <w:abstractNumId w:val="48"/>
  </w:num>
  <w:num w:numId="52">
    <w:abstractNumId w:val="66"/>
  </w:num>
  <w:num w:numId="53">
    <w:abstractNumId w:val="33"/>
  </w:num>
  <w:num w:numId="54">
    <w:abstractNumId w:val="34"/>
  </w:num>
  <w:num w:numId="55">
    <w:abstractNumId w:val="20"/>
  </w:num>
  <w:num w:numId="56">
    <w:abstractNumId w:val="49"/>
  </w:num>
  <w:num w:numId="57">
    <w:abstractNumId w:val="40"/>
  </w:num>
  <w:num w:numId="58">
    <w:abstractNumId w:val="24"/>
  </w:num>
  <w:num w:numId="59">
    <w:abstractNumId w:val="41"/>
  </w:num>
  <w:num w:numId="60">
    <w:abstractNumId w:val="11"/>
  </w:num>
  <w:num w:numId="61">
    <w:abstractNumId w:val="53"/>
  </w:num>
  <w:num w:numId="62">
    <w:abstractNumId w:val="36"/>
  </w:num>
  <w:num w:numId="63">
    <w:abstractNumId w:val="50"/>
  </w:num>
  <w:num w:numId="64">
    <w:abstractNumId w:val="31"/>
  </w:num>
  <w:num w:numId="65">
    <w:abstractNumId w:val="17"/>
  </w:num>
  <w:num w:numId="66">
    <w:abstractNumId w:val="37"/>
  </w:num>
  <w:num w:numId="67">
    <w:abstractNumId w:val="10"/>
  </w:num>
  <w:num w:numId="68">
    <w:abstractNumId w:val="52"/>
  </w:num>
  <w:num w:numId="69">
    <w:abstractNumId w:val="8"/>
  </w:num>
  <w:num w:numId="70">
    <w:abstractNumId w:val="26"/>
  </w:num>
  <w:num w:numId="71">
    <w:abstractNumId w:val="46"/>
  </w:num>
  <w:num w:numId="72">
    <w:abstractNumId w:val="28"/>
  </w:num>
  <w:num w:numId="7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HorizontalSpacing w:val="220"/>
  <w:drawingGridVerticalSpacing w:val="387"/>
  <w:displayHorizontalDrawingGridEvery w:val="0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A24D9F"/>
    <w:rsid w:val="000B62CA"/>
    <w:rsid w:val="002A53AA"/>
    <w:rsid w:val="005C35DE"/>
    <w:rsid w:val="00626AA2"/>
    <w:rsid w:val="0068574D"/>
    <w:rsid w:val="006E696F"/>
    <w:rsid w:val="0071681D"/>
    <w:rsid w:val="007C7A70"/>
    <w:rsid w:val="00890FE1"/>
    <w:rsid w:val="0090731C"/>
    <w:rsid w:val="009E7FC9"/>
    <w:rsid w:val="00A85D95"/>
    <w:rsid w:val="00AB1D25"/>
    <w:rsid w:val="00AD3D80"/>
    <w:rsid w:val="00B727BA"/>
    <w:rsid w:val="00BE0D57"/>
    <w:rsid w:val="00F50C8B"/>
    <w:rsid w:val="07011CC2"/>
    <w:rsid w:val="07644792"/>
    <w:rsid w:val="09284798"/>
    <w:rsid w:val="0F2B6FD9"/>
    <w:rsid w:val="183C240D"/>
    <w:rsid w:val="1AA24D9F"/>
    <w:rsid w:val="27FBD2E2"/>
    <w:rsid w:val="28DA2E89"/>
    <w:rsid w:val="2A4254F9"/>
    <w:rsid w:val="2D1F32F4"/>
    <w:rsid w:val="323B4D81"/>
    <w:rsid w:val="34B70380"/>
    <w:rsid w:val="3AE174A3"/>
    <w:rsid w:val="3D1A71A1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BFFBDBCA"/>
    <w:rsid w:val="D5DE8897"/>
    <w:rsid w:val="E7FE3684"/>
    <w:rsid w:val="E95E2A0D"/>
    <w:rsid w:val="EFFF70E4"/>
    <w:rsid w:val="F7EEC240"/>
    <w:rsid w:val="FBF75102"/>
    <w:rsid w:val="FDDC5620"/>
    <w:rsid w:val="FDEA700A"/>
    <w:rsid w:val="FFBFCE42"/>
    <w:rsid w:val="FFFF40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微软雅黑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60"/>
      <w:jc w:val="both"/>
    </w:pPr>
    <w:rPr>
      <w:rFonts w:ascii="Arial" w:hAnsi="Arial" w:eastAsia="微软雅黑" w:cs="Arial"/>
      <w:color w:val="333333"/>
      <w:kern w:val="2"/>
      <w:sz w:val="2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36"/>
    </w:rPr>
  </w:style>
  <w:style w:type="paragraph" w:styleId="3">
    <w:name w:val="heading 2"/>
    <w:basedOn w:val="1"/>
    <w:next w:val="1"/>
    <w:qFormat/>
    <w:uiPriority w:val="0"/>
    <w:pPr>
      <w:keepNext/>
      <w:keepLines/>
      <w:outlineLvl w:val="1"/>
    </w:pPr>
    <w:rPr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outlineLvl w:val="2"/>
    </w:pPr>
    <w:rPr>
      <w:b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outlineLvl w:val="3"/>
    </w:pPr>
    <w:rPr>
      <w:b/>
      <w:sz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line="480" w:lineRule="auto"/>
      <w:outlineLvl w:val="4"/>
    </w:pPr>
    <w:rPr>
      <w:b/>
    </w:rPr>
  </w:style>
  <w:style w:type="paragraph" w:styleId="7">
    <w:name w:val="heading 6"/>
    <w:basedOn w:val="1"/>
    <w:next w:val="1"/>
    <w:qFormat/>
    <w:uiPriority w:val="0"/>
    <w:pPr>
      <w:keepNext/>
      <w:keepLines/>
      <w:spacing w:line="480" w:lineRule="auto"/>
      <w:outlineLvl w:val="5"/>
    </w:pPr>
    <w:rPr>
      <w:b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line="480" w:lineRule="auto"/>
      <w:outlineLvl w:val="6"/>
    </w:pPr>
    <w:rPr>
      <w:b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line="480" w:lineRule="auto"/>
      <w:outlineLvl w:val="7"/>
    </w:pPr>
    <w:rPr>
      <w:b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line="480" w:lineRule="auto"/>
      <w:outlineLvl w:val="8"/>
    </w:pPr>
    <w:rPr>
      <w:b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8"/>
    <w:basedOn w:val="1"/>
    <w:next w:val="1"/>
    <w:autoRedefine/>
    <w:uiPriority w:val="99"/>
    <w:pPr>
      <w:ind w:left="2940" w:leftChars="1400"/>
    </w:pPr>
  </w:style>
  <w:style w:type="paragraph" w:styleId="12">
    <w:name w:val="foot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0"/>
    <w:qFormat/>
    <w:uiPriority w:val="0"/>
    <w:pPr>
      <w:jc w:val="center"/>
      <w:outlineLvl w:val="1"/>
    </w:pPr>
    <w:rPr>
      <w:rFonts w:cstheme="minorBidi"/>
      <w:b/>
      <w:bCs/>
      <w:kern w:val="28"/>
      <w:sz w:val="44"/>
      <w:szCs w:val="32"/>
    </w:rPr>
  </w:style>
  <w:style w:type="paragraph" w:styleId="15">
    <w:name w:val="Title"/>
    <w:basedOn w:val="1"/>
    <w:next w:val="1"/>
    <w:link w:val="22"/>
    <w:qFormat/>
    <w:uiPriority w:val="0"/>
    <w:pPr>
      <w:jc w:val="center"/>
      <w:outlineLvl w:val="0"/>
    </w:pPr>
    <w:rPr>
      <w:rFonts w:cstheme="majorBidi"/>
      <w:b/>
      <w:bCs/>
      <w:sz w:val="48"/>
      <w:szCs w:val="32"/>
    </w:rPr>
  </w:style>
  <w:style w:type="table" w:styleId="17">
    <w:name w:val="Table Grid"/>
    <w:basedOn w:val="16"/>
    <w:uiPriority w:val="0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19">
    <w:name w:val="Hyperlink"/>
    <w:basedOn w:val="18"/>
    <w:qFormat/>
    <w:uiPriority w:val="0"/>
    <w:rPr>
      <w:color w:val="1E6FFF"/>
      <w:u w:val="single"/>
    </w:rPr>
  </w:style>
  <w:style w:type="character" w:customStyle="1" w:styleId="20">
    <w:name w:val="副标题 字符"/>
    <w:basedOn w:val="18"/>
    <w:link w:val="14"/>
    <w:uiPriority w:val="0"/>
    <w:rPr>
      <w:rFonts w:ascii="Arial" w:hAnsi="Arial" w:eastAsia="微软雅黑" w:cstheme="minorBidi"/>
      <w:b/>
      <w:bCs/>
      <w:kern w:val="28"/>
      <w:sz w:val="44"/>
      <w:szCs w:val="32"/>
    </w:rPr>
  </w:style>
  <w:style w:type="character" w:customStyle="1" w:styleId="21">
    <w:name w:val="melo-codeblock-Base-theme-char"/>
    <w:uiPriority w:val="99"/>
    <w:rPr>
      <w:rFonts w:ascii="Monaco" w:hAnsi="Monaco" w:eastAsia="Monaco" w:cs="Monaco"/>
      <w:color w:val="000000"/>
      <w:sz w:val="21"/>
    </w:rPr>
  </w:style>
  <w:style w:type="character" w:customStyle="1" w:styleId="22">
    <w:name w:val="标题 字符"/>
    <w:basedOn w:val="18"/>
    <w:link w:val="15"/>
    <w:uiPriority w:val="0"/>
    <w:rPr>
      <w:rFonts w:ascii="Arial" w:hAnsi="Arial" w:eastAsia="微软雅黑" w:cstheme="majorBidi"/>
      <w:b/>
      <w:bCs/>
      <w:kern w:val="2"/>
      <w:sz w:val="48"/>
      <w:szCs w:val="32"/>
    </w:rPr>
  </w:style>
  <w:style w:type="table" w:customStyle="1" w:styleId="23">
    <w:name w:val="Doc Table Column 1st"/>
    <w:basedOn w:val="17"/>
    <w:qFormat/>
    <w:uiPriority w:val="50"/>
    <w:tblStylePr w:type="firstRow">
      <w:tcPr>
        <w:shd w:val="clear" w:color="auto" w:fill="F3F5F7"/>
      </w:tcPr>
    </w:tblStylePr>
    <w:tblStylePr w:type="firstCol">
      <w:tcPr>
        <w:shd w:val="clear" w:color="auto" w:fill="F3F5F7"/>
      </w:tcPr>
    </w:tblStylePr>
  </w:style>
  <w:style w:type="paragraph" w:customStyle="1" w:styleId="24">
    <w:name w:val="melo-codeblock-Base-theme-para"/>
    <w:qFormat/>
    <w:uiPriority w:val="99"/>
    <w:pPr>
      <w:snapToGrid w:val="0"/>
      <w:spacing w:line="360" w:lineRule="auto"/>
    </w:pPr>
    <w:rPr>
      <w:rFonts w:ascii="Monaco" w:hAnsi="Monaco" w:eastAsia="Monaco" w:cs="Monaco"/>
      <w:color w:val="000000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1E6FFF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微软雅黑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微软雅黑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19</Pages>
  <Words>5815</Words>
  <Characters>6844</Characters>
  <TotalTime>2</TotalTime>
  <ScaleCrop>false</ScaleCrop>
  <LinksUpToDate>false</LinksUpToDate>
  <CharactersWithSpaces>7280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2026-01-05T09:38:00Z</dcterms:created>
  <dc:creator>枫影</dc:creator>
  <cp:lastModifiedBy>枫影</cp:lastModifiedBy>
  <dcterms:modified xsi:type="dcterms:W3CDTF">2026-01-05T01:45:22Z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eyJoZGlkIjoiODViY2JkMjU3NGYzZTEwMzZmMGFkZWViYmNkYWU3NDIiLCJ1c2VySWQiOiIxOTk4MjEwOTEifQ==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341A6256CD124A4FA2B0918EC4D0DE7A_12</vt:lpwstr>
  </property>
</Properties>
</file>